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pPr>
      <w:bookmarkStart w:id="0" w:name="标准封面"/>
      <w:bookmarkEnd w:id="0"/>
      <w:r>
        <mc:AlternateContent>
          <mc:Choice Requires="wps">
            <w:drawing>
              <wp:anchor distT="0" distB="0" distL="114300" distR="114300" simplePos="0" relativeHeight="251677696" behindDoc="0" locked="0" layoutInCell="1" allowOverlap="1">
                <wp:simplePos x="0" y="0"/>
                <wp:positionH relativeFrom="page">
                  <wp:posOffset>4844415</wp:posOffset>
                </wp:positionH>
                <wp:positionV relativeFrom="page">
                  <wp:posOffset>9763125</wp:posOffset>
                </wp:positionV>
                <wp:extent cx="811530" cy="184150"/>
                <wp:effectExtent l="0" t="0" r="7620" b="6350"/>
                <wp:wrapNone/>
                <wp:docPr id="23" name="首页自画框图12"/>
                <wp:cNvGraphicFramePr/>
                <a:graphic xmlns:a="http://schemas.openxmlformats.org/drawingml/2006/main">
                  <a:graphicData uri="http://schemas.microsoft.com/office/word/2010/wordprocessingShape">
                    <wps:wsp>
                      <wps:cNvSpPr txBox="1"/>
                      <wps:spPr>
                        <a:xfrm>
                          <a:off x="0" y="0"/>
                          <a:ext cx="811530" cy="184150"/>
                        </a:xfrm>
                        <a:prstGeom prst="rect">
                          <a:avLst/>
                        </a:prstGeom>
                        <a:noFill/>
                        <a:ln w="6350">
                          <a:noFill/>
                        </a:ln>
                      </wps:spPr>
                      <wps:txbx>
                        <w:txbxContent>
                          <w:p>
                            <w:pPr>
                              <w:pStyle w:val="500"/>
                            </w:pPr>
                            <w:r>
                              <w:rPr>
                                <w:rFonts w:hint="eastAsia"/>
                              </w:rPr>
                              <w:t>发 布</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81.45pt;margin-top:768.75pt;height:14.5pt;width:63.9pt;mso-position-horizontal-relative:page;mso-position-vertical-relative:page;z-index:251677696;mso-width-relative:page;mso-height-relative:page;" filled="f" stroked="f" coordsize="21600,21600" o:gfxdata="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Ky38OjbAAAADQEAAA8AAAAAAAAAAQAg&#10;AAAAIgAAAGRycy9kb3ducmV2LnhtbFBLAQIUABQAAAAIAIdO4kCqypSaRAIAAF8EAAAOAAAAAAAA&#10;AAEAIAAAACoBAABkcnMvZTJvRG9jLnhtbFBLBQYAAAAABgAGAFkBAADgBQAAAAA=&#10;">
                <v:fill on="f" focussize="0,0"/>
                <v:stroke on="f" weight="0.5pt"/>
                <v:imagedata o:title=""/>
                <o:lock v:ext="edit" aspectratio="f"/>
                <v:textbox inset="0mm,0mm,0mm,0mm">
                  <w:txbxContent>
                    <w:p>
                      <w:pPr>
                        <w:pStyle w:val="500"/>
                      </w:pPr>
                      <w:r>
                        <w:rPr>
                          <w:rFonts w:hint="eastAsia"/>
                        </w:rPr>
                        <w:t>发 布</w:t>
                      </w:r>
                    </w:p>
                  </w:txbxContent>
                </v:textbox>
              </v:shape>
            </w:pict>
          </mc:Fallback>
        </mc:AlternateContent>
      </w:r>
      <w:r>
        <mc:AlternateContent>
          <mc:Choice Requires="wps">
            <w:drawing>
              <wp:anchor distT="0" distB="0" distL="114300" distR="114300" simplePos="0" relativeHeight="251671552" behindDoc="0" locked="0" layoutInCell="1" allowOverlap="1">
                <wp:simplePos x="0" y="0"/>
                <wp:positionH relativeFrom="page">
                  <wp:posOffset>899795</wp:posOffset>
                </wp:positionH>
                <wp:positionV relativeFrom="page">
                  <wp:posOffset>2699385</wp:posOffset>
                </wp:positionV>
                <wp:extent cx="6120765" cy="0"/>
                <wp:effectExtent l="0" t="0" r="0" b="0"/>
                <wp:wrapNone/>
                <wp:docPr id="17"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70.85pt;margin-top:212.55pt;height:0pt;width:481.95pt;mso-position-horizontal-relative:page;mso-position-vertical-relative:page;z-index:251671552;mso-width-relative:page;mso-height-relative:page;" filled="f" stroked="t" coordsize="21600,21600" o:gfxdata="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9zzhtgAAAAMAQAADwAAAAAAAAABACAAAAAiAAAAZHJzL2Rvd25yZXYueG1sUEsBAhQAFAAAAAgA&#10;h07iQIgaPbvsAQAAtAMAAA4AAAAAAAAAAQAgAAAAJwEAAGRycy9lMm9Eb2MueG1sUEsFBgAAAAAG&#10;AAYAWQEAAIUFA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75648" behindDoc="0" locked="0" layoutInCell="1" allowOverlap="1">
                <wp:simplePos x="0" y="0"/>
                <wp:positionH relativeFrom="page">
                  <wp:posOffset>899795</wp:posOffset>
                </wp:positionH>
                <wp:positionV relativeFrom="page">
                  <wp:posOffset>9251950</wp:posOffset>
                </wp:positionV>
                <wp:extent cx="6120765" cy="0"/>
                <wp:effectExtent l="0" t="0" r="0" b="0"/>
                <wp:wrapNone/>
                <wp:docPr id="21"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70.85pt;margin-top:728.5pt;height:0pt;width:481.95pt;mso-position-horizontal-relative:page;mso-position-vertical-relative:page;z-index:251675648;mso-width-relative:page;mso-height-relative:page;" filled="f" stroked="t" coordsize="21600,21600" o:gfxdata="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O&#10;vlMD1wAAAA4BAAAPAAAAAAAAAAEAIAAAACIAAABkcnMvZG93bnJldi54bWxQSwECFAAUAAAACACH&#10;TuJAf8WMhOwBAAC1AwAADgAAAAAAAAABACAAAAAmAQAAZHJzL2Uyb0RvYy54bWxQSwUGAAAAAAYA&#10;BgBZAQAAhAU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76672" behindDoc="0" locked="0" layoutInCell="1" allowOverlap="1">
                <wp:simplePos x="0" y="0"/>
                <wp:positionH relativeFrom="page">
                  <wp:posOffset>2084070</wp:posOffset>
                </wp:positionH>
                <wp:positionV relativeFrom="page">
                  <wp:posOffset>9737725</wp:posOffset>
                </wp:positionV>
                <wp:extent cx="2760345" cy="234950"/>
                <wp:effectExtent l="0" t="0" r="1905" b="12700"/>
                <wp:wrapNone/>
                <wp:docPr id="22" name="首页自画框图11"/>
                <wp:cNvGraphicFramePr/>
                <a:graphic xmlns:a="http://schemas.openxmlformats.org/drawingml/2006/main">
                  <a:graphicData uri="http://schemas.microsoft.com/office/word/2010/wordprocessingShape">
                    <wps:wsp>
                      <wps:cNvSpPr txBox="1"/>
                      <wps:spPr>
                        <a:xfrm>
                          <a:off x="0" y="0"/>
                          <a:ext cx="2760345" cy="234950"/>
                        </a:xfrm>
                        <a:prstGeom prst="rect">
                          <a:avLst/>
                        </a:prstGeom>
                        <a:noFill/>
                        <a:ln w="6350">
                          <a:noFill/>
                        </a:ln>
                      </wps:spPr>
                      <wps:txbx>
                        <w:txbxContent>
                          <w:p>
                            <w:pPr>
                              <w:pStyle w:val="340"/>
                            </w:pPr>
                            <w:r>
                              <w:rPr>
                                <w:rFonts w:hint="eastAsia"/>
                              </w:rPr>
                              <w:t>中华人民共和国机械工业部</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164.1pt;margin-top:766.75pt;height:18.5pt;width:217.35pt;mso-position-horizontal-relative:page;mso-position-vertical-relative:page;z-index:251676672;mso-width-relative:page;mso-height-relative:page;" filled="f" stroked="f" coordsize="21600,21600" o:gfxdata="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ImdtptoAAAANAQAADwAAAAAAAAABACAA&#10;AAAiAAAAZHJzL2Rvd25yZXYueG1sUEsBAhQAFAAAAAgAh07iQMPtdUhEAgAAYAQAAA4AAAAAAAAA&#10;AQAgAAAAKQEAAGRycy9lMm9Eb2MueG1sUEsFBgAAAAAGAAYAWQEAAN8FAAAAAA==&#10;">
                <v:fill on="f" focussize="0,0"/>
                <v:stroke on="f" weight="0.5pt"/>
                <v:imagedata o:title=""/>
                <o:lock v:ext="edit" aspectratio="f"/>
                <v:textbox inset="0mm,0mm,0mm,0mm">
                  <w:txbxContent>
                    <w:p>
                      <w:pPr>
                        <w:pStyle w:val="340"/>
                      </w:pPr>
                      <w:r>
                        <w:rPr>
                          <w:rFonts w:hint="eastAsia"/>
                        </w:rPr>
                        <w:t>中华人民共和国机械工业部</w:t>
                      </w: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page">
                  <wp:posOffset>4140200</wp:posOffset>
                </wp:positionH>
                <wp:positionV relativeFrom="page">
                  <wp:posOffset>8891905</wp:posOffset>
                </wp:positionV>
                <wp:extent cx="2880360" cy="204470"/>
                <wp:effectExtent l="0" t="0" r="0" b="0"/>
                <wp:wrapNone/>
                <wp:docPr id="20" name="首页自画框图9"/>
                <wp:cNvGraphicFramePr/>
                <a:graphic xmlns:a="http://schemas.openxmlformats.org/drawingml/2006/main">
                  <a:graphicData uri="http://schemas.microsoft.com/office/word/2010/wordprocessingShape">
                    <wps:wsp>
                      <wps:cNvSpPr txBox="1"/>
                      <wps:spPr>
                        <a:xfrm>
                          <a:off x="0" y="0"/>
                          <a:ext cx="2880360" cy="204470"/>
                        </a:xfrm>
                        <a:prstGeom prst="rect">
                          <a:avLst/>
                        </a:prstGeom>
                        <a:noFill/>
                        <a:ln w="6350">
                          <a:noFill/>
                        </a:ln>
                      </wps:spPr>
                      <wps:txbx>
                        <w:txbxContent>
                          <w:p>
                            <w:pPr>
                              <w:pStyle w:val="291"/>
                            </w:pPr>
                            <w:r>
                              <w:t>20XX-XX-XX实施</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9" o:spid="_x0000_s1026" o:spt="202" type="#_x0000_t202" style="position:absolute;left:0pt;margin-left:326pt;margin-top:700.15pt;height:16.1pt;width:226.8pt;mso-position-horizontal-relative:page;mso-position-vertical-relative:page;z-index:251674624;mso-width-relative:page;mso-height-relative:page;" filled="f" stroked="f" coordsize="21600,21600" o:gfxdata="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u++HpdkAAAAOAQAADwAAAAAA&#10;AAABACAAAAAiAAAAZHJzL2Rvd25yZXYueG1sUEsBAhQAFAAAAAgAh07iQNEAW3hLAgAAYwQAAA4A&#10;AAAAAAAAAQAgAAAAKAEAAGRycy9lMm9Eb2MueG1sUEsFBgAAAAAGAAYAWQEAAOUFAAAAAA==&#10;">
                <v:fill on="f" focussize="0,0"/>
                <v:stroke on="f" weight="0.5pt"/>
                <v:imagedata o:title=""/>
                <o:lock v:ext="edit" aspectratio="f"/>
                <v:textbox inset="0mm,0mm,2.54mm,0mm" style="mso-fit-shape-to-text:t;">
                  <w:txbxContent>
                    <w:p>
                      <w:pPr>
                        <w:pStyle w:val="291"/>
                      </w:pPr>
                      <w:r>
                        <w:t>20XX-XX-XX实施</w:t>
                      </w:r>
                    </w:p>
                  </w:txbxContent>
                </v:textbox>
              </v:shape>
            </w:pict>
          </mc:Fallback>
        </mc:AlternateContent>
      </w:r>
      <w:r>
        <mc:AlternateContent>
          <mc:Choice Requires="wps">
            <w:drawing>
              <wp:anchor distT="0" distB="0" distL="114300" distR="114300" simplePos="0" relativeHeight="251673600" behindDoc="0" locked="0" layoutInCell="1" allowOverlap="1">
                <wp:simplePos x="0" y="0"/>
                <wp:positionH relativeFrom="page">
                  <wp:posOffset>899795</wp:posOffset>
                </wp:positionH>
                <wp:positionV relativeFrom="page">
                  <wp:posOffset>8891905</wp:posOffset>
                </wp:positionV>
                <wp:extent cx="2879725" cy="204470"/>
                <wp:effectExtent l="0" t="0" r="0" b="0"/>
                <wp:wrapNone/>
                <wp:docPr id="19" name="首页自画框图8"/>
                <wp:cNvGraphicFramePr/>
                <a:graphic xmlns:a="http://schemas.openxmlformats.org/drawingml/2006/main">
                  <a:graphicData uri="http://schemas.microsoft.com/office/word/2010/wordprocessingShape">
                    <wps:wsp>
                      <wps:cNvSpPr txBox="1"/>
                      <wps:spPr>
                        <a:xfrm>
                          <a:off x="0" y="0"/>
                          <a:ext cx="2879725" cy="204470"/>
                        </a:xfrm>
                        <a:prstGeom prst="rect">
                          <a:avLst/>
                        </a:prstGeom>
                        <a:noFill/>
                        <a:ln w="6350">
                          <a:noFill/>
                        </a:ln>
                      </wps:spPr>
                      <wps:txbx>
                        <w:txbxContent>
                          <w:p>
                            <w:pPr>
                              <w:pStyle w:val="264"/>
                            </w:pPr>
                            <w:r>
                              <w:t>20XX-XX-XX发布</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8" o:spid="_x0000_s1026" o:spt="202" type="#_x0000_t202" style="position:absolute;left:0pt;margin-left:70.85pt;margin-top:700.15pt;height:16.1pt;width:226.75pt;mso-position-horizontal-relative:page;mso-position-vertical-relative:page;z-index:251673600;mso-width-relative:page;mso-height-relative:page;" filled="f" stroked="f" coordsize="21600,21600" o:gfxdata="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eaAMK9gAAAANAQAADwAAAAAAAAAB&#10;ACAAAAAiAAAAZHJzL2Rvd25yZXYueG1sUEsBAhQAFAAAAAgAh07iQHKvfMVJAgAAYwQAAA4AAAAA&#10;AAAAAQAgAAAAJwEAAGRycy9lMm9Eb2MueG1sUEsFBgAAAAAGAAYAWQEAAOIFAAAAAA==&#10;">
                <v:fill on="f" focussize="0,0"/>
                <v:stroke on="f" weight="0.5pt"/>
                <v:imagedata o:title=""/>
                <o:lock v:ext="edit" aspectratio="f"/>
                <v:textbox inset="0mm,0mm,2.54mm,0mm" style="mso-fit-shape-to-text:t;">
                  <w:txbxContent>
                    <w:p>
                      <w:pPr>
                        <w:pStyle w:val="264"/>
                      </w:pPr>
                      <w:r>
                        <w:t>20XX-XX-XX发布</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page">
                  <wp:posOffset>899795</wp:posOffset>
                </wp:positionH>
                <wp:positionV relativeFrom="page">
                  <wp:posOffset>4139565</wp:posOffset>
                </wp:positionV>
                <wp:extent cx="6120765" cy="204470"/>
                <wp:effectExtent l="0" t="0" r="0" b="0"/>
                <wp:wrapNone/>
                <wp:docPr id="18" name="首页自画框图7"/>
                <wp:cNvGraphicFramePr/>
                <a:graphic xmlns:a="http://schemas.openxmlformats.org/drawingml/2006/main">
                  <a:graphicData uri="http://schemas.microsoft.com/office/word/2010/wordprocessingShape">
                    <wps:wsp>
                      <wps:cNvSpPr txBox="1"/>
                      <wps:spPr>
                        <a:xfrm>
                          <a:off x="0" y="0"/>
                          <a:ext cx="6120765" cy="204470"/>
                        </a:xfrm>
                        <a:prstGeom prst="rect">
                          <a:avLst/>
                        </a:prstGeom>
                        <a:noFill/>
                        <a:ln w="6350">
                          <a:noFill/>
                        </a:ln>
                      </wps:spPr>
                      <wps:txbx>
                        <w:txbxContent>
                          <w:p>
                            <w:pPr>
                              <w:pStyle w:val="268"/>
                              <w:rPr>
                                <w:rFonts w:hint="eastAsia"/>
                              </w:rPr>
                            </w:pPr>
                            <w:r>
                              <w:rPr>
                                <w:rFonts w:hint="eastAsia"/>
                              </w:rPr>
                              <w:t>蛇形弹簧安全联轴器</w:t>
                            </w:r>
                          </w:p>
                          <w:p>
                            <w:pPr>
                              <w:pStyle w:val="271"/>
                            </w:pPr>
                            <w:r>
                              <w:t>Steelflex safety coupling</w:t>
                            </w:r>
                          </w:p>
                          <w:p>
                            <w:pPr>
                              <w:pStyle w:val="272"/>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7" o:spid="_x0000_s1026" o:spt="202" type="#_x0000_t202" style="position:absolute;left:0pt;margin-left:70.85pt;margin-top:325.95pt;height:16.1pt;width:481.95pt;mso-position-horizontal-relative:page;mso-position-vertical-relative:page;z-index:251672576;mso-width-relative:page;mso-height-relative:page;" filled="f" stroked="f" coordsize="21600,21600" o:gfxdata="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fdwg42AAAAAwBAAAPAAAAAAAAAAEA&#10;IAAAACIAAABkcnMvZG93bnJldi54bWxQSwECFAAUAAAACACHTuJArxOZt0gCAABjBAAADgAAAAAA&#10;AAABACAAAAAnAQAAZHJzL2Uyb0RvYy54bWxQSwUGAAAAAAYABgBZAQAA4QUAAAAA&#10;">
                <v:fill on="f" focussize="0,0"/>
                <v:stroke on="f" weight="0.5pt"/>
                <v:imagedata o:title=""/>
                <o:lock v:ext="edit" aspectratio="f"/>
                <v:textbox inset="0mm,0mm,2.54mm,0mm" style="mso-fit-shape-to-text:t;">
                  <w:txbxContent>
                    <w:p>
                      <w:pPr>
                        <w:pStyle w:val="268"/>
                        <w:rPr>
                          <w:rFonts w:hint="eastAsia"/>
                        </w:rPr>
                      </w:pPr>
                      <w:r>
                        <w:rPr>
                          <w:rFonts w:hint="eastAsia"/>
                        </w:rPr>
                        <w:t>蛇形弹簧安全联轴器</w:t>
                      </w:r>
                    </w:p>
                    <w:p>
                      <w:pPr>
                        <w:pStyle w:val="271"/>
                      </w:pPr>
                      <w:r>
                        <w:t>Steelflex safety coupling</w:t>
                      </w:r>
                    </w:p>
                    <w:p>
                      <w:pPr>
                        <w:pStyle w:val="272"/>
                      </w:pP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page">
                  <wp:posOffset>2520315</wp:posOffset>
                </wp:positionH>
                <wp:positionV relativeFrom="page">
                  <wp:posOffset>2123440</wp:posOffset>
                </wp:positionV>
                <wp:extent cx="4320540" cy="204470"/>
                <wp:effectExtent l="0" t="0" r="0" b="12700"/>
                <wp:wrapNone/>
                <wp:docPr id="16" name="首页自画框图5"/>
                <wp:cNvGraphicFramePr/>
                <a:graphic xmlns:a="http://schemas.openxmlformats.org/drawingml/2006/main">
                  <a:graphicData uri="http://schemas.microsoft.com/office/word/2010/wordprocessingShape">
                    <wps:wsp>
                      <wps:cNvSpPr txBox="1"/>
                      <wps:spPr>
                        <a:xfrm>
                          <a:off x="0" y="0"/>
                          <a:ext cx="4320540" cy="204470"/>
                        </a:xfrm>
                        <a:prstGeom prst="rect">
                          <a:avLst/>
                        </a:prstGeom>
                        <a:noFill/>
                        <a:ln w="6350">
                          <a:noFill/>
                        </a:ln>
                      </wps:spPr>
                      <wps:txbx>
                        <w:txbxContent>
                          <w:p>
                            <w:pPr>
                              <w:pStyle w:val="265"/>
                            </w:pPr>
                            <w:r>
                              <w:t>JB/T XXXX－XXXX</w:t>
                            </w:r>
                          </w:p>
                          <w:p>
                            <w:pPr>
                              <w:pStyle w:val="267"/>
                            </w:pPr>
                            <w:r>
                              <w:rPr>
                                <w:rFonts w:hint="eastAsia"/>
                              </w:rPr>
                              <w:t>代替 JB/T 7682－1995</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5" o:spid="_x0000_s1026" o:spt="202" type="#_x0000_t202" style="position:absolute;left:0pt;margin-left:198.45pt;margin-top:167.2pt;height:16.1pt;width:340.2pt;mso-position-horizontal-relative:page;mso-position-vertical-relative:page;z-index:251670528;mso-width-relative:page;mso-height-relative:page;" filled="f" stroked="f" coordsize="21600,21600" o:gfxdata="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kwEZz2AAAAAwBAAAPAAAAAAAAAAEA&#10;IAAAACIAAABkcnMvZG93bnJldi54bWxQSwECFAAUAAAACACHTuJAJR4Fp0gCAABjBAAADgAAAAAA&#10;AAABACAAAAAnAQAAZHJzL2Uyb0RvYy54bWxQSwUGAAAAAAYABgBZAQAA4QUAAAAA&#10;">
                <v:fill on="f" focussize="0,0"/>
                <v:stroke on="f" weight="0.5pt"/>
                <v:imagedata o:title=""/>
                <o:lock v:ext="edit" aspectratio="f"/>
                <v:textbox inset="0mm,0mm,2.54mm,0mm" style="mso-fit-shape-to-text:t;">
                  <w:txbxContent>
                    <w:p>
                      <w:pPr>
                        <w:pStyle w:val="265"/>
                      </w:pPr>
                      <w:r>
                        <w:t>JB/T XXXX－XXXX</w:t>
                      </w:r>
                    </w:p>
                    <w:p>
                      <w:pPr>
                        <w:pStyle w:val="267"/>
                      </w:pPr>
                      <w:r>
                        <w:rPr>
                          <w:rFonts w:hint="eastAsia"/>
                        </w:rPr>
                        <w:t>代替 JB/T 7682－1995</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page">
                  <wp:posOffset>899795</wp:posOffset>
                </wp:positionH>
                <wp:positionV relativeFrom="page">
                  <wp:posOffset>1511300</wp:posOffset>
                </wp:positionV>
                <wp:extent cx="6120765" cy="204470"/>
                <wp:effectExtent l="0" t="0" r="0" b="3810"/>
                <wp:wrapNone/>
                <wp:docPr id="15" name="首页自画框图4"/>
                <wp:cNvGraphicFramePr/>
                <a:graphic xmlns:a="http://schemas.openxmlformats.org/drawingml/2006/main">
                  <a:graphicData uri="http://schemas.microsoft.com/office/word/2010/wordprocessingShape">
                    <wps:wsp>
                      <wps:cNvSpPr txBox="1"/>
                      <wps:spPr>
                        <a:xfrm>
                          <a:off x="0" y="0"/>
                          <a:ext cx="6120765" cy="204470"/>
                        </a:xfrm>
                        <a:prstGeom prst="rect">
                          <a:avLst/>
                        </a:prstGeom>
                        <a:noFill/>
                        <a:ln w="6350">
                          <a:noFill/>
                        </a:ln>
                      </wps:spPr>
                      <wps:txbx>
                        <w:txbxContent>
                          <w:p>
                            <w:pPr>
                              <w:pStyle w:val="334"/>
                              <w:rPr>
                                <w:w w:val="100"/>
                              </w:rPr>
                            </w:pPr>
                            <w:r>
                              <w:rPr>
                                <w:rFonts w:hint="eastAsia"/>
                              </w:rPr>
                              <w:t>中华人民共和国机械行业标准</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4" o:spid="_x0000_s1026" o:spt="202" type="#_x0000_t202" style="position:absolute;left:0pt;margin-left:70.85pt;margin-top:119pt;height:16.1pt;width:481.95pt;mso-position-horizontal-relative:page;mso-position-vertical-relative:page;z-index:251669504;mso-width-relative:page;mso-height-relative:page;" filled="f" stroked="f" coordsize="21600,21600" o:gfxdata="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cnnr2AAAAAwBAAAPAAAAAAAAAAEA&#10;IAAAACIAAABkcnMvZG93bnJldi54bWxQSwECFAAUAAAACACHTuJAppkqFEgCAABjBAAADgAAAAAA&#10;AAABACAAAAAnAQAAZHJzL2Uyb0RvYy54bWxQSwUGAAAAAAYABgBZAQAA4QUAAAAA&#10;">
                <v:fill on="f" focussize="0,0"/>
                <v:stroke on="f" weight="0.5pt"/>
                <v:imagedata o:title=""/>
                <o:lock v:ext="edit" aspectratio="f"/>
                <v:textbox inset="0mm,0mm,2.54mm,0mm" style="mso-fit-shape-to-text:t;">
                  <w:txbxContent>
                    <w:p>
                      <w:pPr>
                        <w:pStyle w:val="334"/>
                        <w:rPr>
                          <w:w w:val="100"/>
                        </w:rPr>
                      </w:pPr>
                      <w:r>
                        <w:rPr>
                          <w:rFonts w:hint="eastAsia"/>
                        </w:rPr>
                        <w:t>中华人民共和国机械行业标准</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page">
                  <wp:posOffset>3023870</wp:posOffset>
                </wp:positionH>
                <wp:positionV relativeFrom="page">
                  <wp:posOffset>467360</wp:posOffset>
                </wp:positionV>
                <wp:extent cx="3960495" cy="204470"/>
                <wp:effectExtent l="0" t="0" r="0" b="10795"/>
                <wp:wrapNone/>
                <wp:docPr id="14" name="首页自画框图3"/>
                <wp:cNvGraphicFramePr/>
                <a:graphic xmlns:a="http://schemas.openxmlformats.org/drawingml/2006/main">
                  <a:graphicData uri="http://schemas.microsoft.com/office/word/2010/wordprocessingShape">
                    <wps:wsp>
                      <wps:cNvSpPr txBox="1"/>
                      <wps:spPr>
                        <a:xfrm>
                          <a:off x="0" y="0"/>
                          <a:ext cx="3960495" cy="204470"/>
                        </a:xfrm>
                        <a:prstGeom prst="rect">
                          <a:avLst/>
                        </a:prstGeom>
                        <a:noFill/>
                        <a:ln w="6350">
                          <a:noFill/>
                        </a:ln>
                      </wps:spPr>
                      <wps:txbx>
                        <w:txbxContent>
                          <w:p>
                            <w:pPr>
                              <w:pStyle w:val="249"/>
                              <w:rPr>
                                <w:w w:val="100"/>
                              </w:rPr>
                            </w:pPr>
                            <w:r>
                              <w:t>JB</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3" o:spid="_x0000_s1026" o:spt="202" type="#_x0000_t202" style="position:absolute;left:0pt;margin-left:238.1pt;margin-top:36.8pt;height:16.1pt;width:311.85pt;mso-position-horizontal-relative:page;mso-position-vertical-relative:page;z-index:251668480;mso-width-relative:page;mso-height-relative:page;" filled="f" stroked="f" coordsize="21600,21600" o:gfxdata="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OkVyZTZAAAACwEAAA8AAAAAAAAA&#10;AQAgAAAAIgAAAGRycy9kb3ducmV2LnhtbFBLAQIUABQAAAAIAIdO4kDb9J0DSQIAAGMEAAAOAAAA&#10;AAAAAAEAIAAAACgBAABkcnMvZTJvRG9jLnhtbFBLBQYAAAAABgAGAFkBAADjBQAAAAA=&#10;">
                <v:fill on="f" focussize="0,0"/>
                <v:stroke on="f" weight="0.5pt"/>
                <v:imagedata o:title=""/>
                <o:lock v:ext="edit" aspectratio="f"/>
                <v:textbox inset="0mm,0mm,2.54mm,0mm" style="mso-fit-shape-to-text:t;">
                  <w:txbxContent>
                    <w:p>
                      <w:pPr>
                        <w:pStyle w:val="249"/>
                        <w:rPr>
                          <w:w w:val="100"/>
                        </w:rPr>
                      </w:pPr>
                      <w:r>
                        <w:t>JB</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page">
                  <wp:posOffset>899795</wp:posOffset>
                </wp:positionH>
                <wp:positionV relativeFrom="page">
                  <wp:posOffset>359410</wp:posOffset>
                </wp:positionV>
                <wp:extent cx="1800225" cy="204470"/>
                <wp:effectExtent l="0" t="0" r="0" b="8890"/>
                <wp:wrapNone/>
                <wp:docPr id="12" name="首页自画框图2"/>
                <wp:cNvGraphicFramePr/>
                <a:graphic xmlns:a="http://schemas.openxmlformats.org/drawingml/2006/main">
                  <a:graphicData uri="http://schemas.microsoft.com/office/word/2010/wordprocessingShape">
                    <wps:wsp>
                      <wps:cNvSpPr txBox="1"/>
                      <wps:spPr>
                        <a:xfrm>
                          <a:off x="0" y="0"/>
                          <a:ext cx="1800225" cy="204470"/>
                        </a:xfrm>
                        <a:prstGeom prst="rect">
                          <a:avLst/>
                        </a:prstGeom>
                        <a:noFill/>
                        <a:ln w="6350">
                          <a:noFill/>
                        </a:ln>
                      </wps:spPr>
                      <wps:txbx>
                        <w:txbxContent>
                          <w:p>
                            <w:pPr>
                              <w:pStyle w:val="333"/>
                            </w:pPr>
                          </w:p>
                          <w:p>
                            <w:pPr>
                              <w:pStyle w:val="333"/>
                            </w:pPr>
                          </w:p>
                          <w:p>
                            <w:pPr>
                              <w:pStyle w:val="333"/>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2" o:spid="_x0000_s1026" o:spt="202" type="#_x0000_t202" style="position:absolute;left:0pt;margin-left:70.85pt;margin-top:28.3pt;height:16.1pt;width:141.75pt;mso-position-horizontal-relative:page;mso-position-vertical-relative:page;z-index:251667456;mso-width-relative:page;mso-height-relative:page;" filled="f" stroked="f" coordsize="21600,21600" o:gfxdata="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igVMm1gAAAAkBAAAPAAAAAAAAAAEA&#10;IAAAACIAAABkcnMvZG93bnJldi54bWxQSwECFAAUAAAACACHTuJAV7qzAUoCAABjBAAADgAAAAAA&#10;AAABACAAAAAlAQAAZHJzL2Uyb0RvYy54bWxQSwUGAAAAAAYABgBZAQAA4QUAAAAA&#10;">
                <v:fill on="f" focussize="0,0"/>
                <v:stroke on="f" weight="0.5pt"/>
                <v:imagedata o:title=""/>
                <o:lock v:ext="edit" aspectratio="f"/>
                <v:textbox inset="0mm,0mm,2.54mm,0mm" style="mso-fit-shape-to-text:t;">
                  <w:txbxContent>
                    <w:p>
                      <w:pPr>
                        <w:pStyle w:val="333"/>
                      </w:pPr>
                    </w:p>
                    <w:p>
                      <w:pPr>
                        <w:pStyle w:val="333"/>
                      </w:pPr>
                    </w:p>
                    <w:p>
                      <w:pPr>
                        <w:pStyle w:val="333"/>
                      </w:pPr>
                    </w:p>
                  </w:txbxContent>
                </v:textbox>
              </v:shape>
            </w:pict>
          </mc:Fallback>
        </mc:AlternateContent>
      </w: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425" w:num="1"/>
          <w:titlePg/>
          <w:docGrid w:type="lines" w:linePitch="312" w:charSpace="0"/>
        </w:sectPr>
      </w:pPr>
    </w:p>
    <w:p>
      <w:pPr>
        <w:pStyle w:val="286"/>
      </w:pPr>
      <w:bookmarkStart w:id="1" w:name="标准目次"/>
      <w:bookmarkEnd w:id="1"/>
      <w:bookmarkStart w:id="2" w:name="标准目次内容"/>
      <w:r>
        <w:rPr>
          <w:rFonts w:hint="eastAsia"/>
        </w:rPr>
        <w:t>目    次</w:t>
      </w:r>
    </w:p>
    <w:p>
      <w:pPr>
        <w:pStyle w:val="18"/>
        <w:tabs>
          <w:tab w:val="right" w:leader="dot" w:pos="9346"/>
        </w:tabs>
        <w:spacing w:before="78" w:after="78"/>
        <w:rPr>
          <w:rFonts w:hAnsi="宋体" w:cstheme="minorBidi"/>
          <w:kern w:val="2"/>
          <w:szCs w:val="22"/>
        </w:rPr>
      </w:pPr>
      <w:r>
        <w:rPr>
          <w:rFonts w:hAnsi="宋体"/>
        </w:rPr>
        <w:fldChar w:fldCharType="begin"/>
      </w:r>
      <w:r>
        <w:rPr>
          <w:rFonts w:hAnsi="宋体"/>
        </w:rPr>
        <w:instrText xml:space="preserve"> TOC \o "1-2" \h \z </w:instrText>
      </w:r>
      <w:r>
        <w:rPr>
          <w:rFonts w:hAnsi="宋体"/>
        </w:rPr>
        <w:fldChar w:fldCharType="separate"/>
      </w:r>
      <w:r>
        <w:fldChar w:fldCharType="begin"/>
      </w:r>
      <w:r>
        <w:instrText xml:space="preserve"> HYPERLINK \l "_Toc108618471" </w:instrText>
      </w:r>
      <w:r>
        <w:fldChar w:fldCharType="separate"/>
      </w:r>
      <w:r>
        <w:rPr>
          <w:rStyle w:val="242"/>
          <w:rFonts w:ascii="宋体" w:hAnsi="宋体"/>
        </w:rPr>
        <w:t>1 范围</w:t>
      </w:r>
      <w:r>
        <w:rPr>
          <w:rFonts w:hAnsi="宋体"/>
        </w:rPr>
        <w:tab/>
      </w:r>
      <w:r>
        <w:rPr>
          <w:rFonts w:hAnsi="宋体"/>
        </w:rPr>
        <w:fldChar w:fldCharType="begin"/>
      </w:r>
      <w:r>
        <w:rPr>
          <w:rFonts w:hAnsi="宋体"/>
        </w:rPr>
        <w:instrText xml:space="preserve"> PAGEREF _Toc108618471 \h </w:instrText>
      </w:r>
      <w:r>
        <w:rPr>
          <w:rFonts w:hAnsi="宋体"/>
        </w:rPr>
        <w:fldChar w:fldCharType="separate"/>
      </w:r>
      <w:r>
        <w:rPr>
          <w:rFonts w:hAnsi="宋体"/>
        </w:rPr>
        <w:t>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"_Toc108618472" </w:instrText>
      </w:r>
      <w:r>
        <w:fldChar w:fldCharType="separate"/>
      </w:r>
      <w:r>
        <w:rPr>
          <w:rStyle w:val="242"/>
          <w:rFonts w:ascii="宋体" w:hAnsi="宋体"/>
        </w:rPr>
        <w:t>2 规范性引用文件</w:t>
      </w:r>
      <w:r>
        <w:rPr>
          <w:rFonts w:hAnsi="宋体"/>
        </w:rPr>
        <w:tab/>
      </w:r>
      <w:r>
        <w:rPr>
          <w:rFonts w:hAnsi="宋体"/>
        </w:rPr>
        <w:fldChar w:fldCharType="begin"/>
      </w:r>
      <w:r>
        <w:rPr>
          <w:rFonts w:hAnsi="宋体"/>
        </w:rPr>
        <w:instrText xml:space="preserve"> PAGEREF _Toc108618472 \h </w:instrText>
      </w:r>
      <w:r>
        <w:rPr>
          <w:rFonts w:hAnsi="宋体"/>
        </w:rPr>
        <w:fldChar w:fldCharType="separate"/>
      </w:r>
      <w:r>
        <w:rPr>
          <w:rFonts w:hAnsi="宋体"/>
        </w:rPr>
        <w:t>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"_Toc108618473" </w:instrText>
      </w:r>
      <w:r>
        <w:fldChar w:fldCharType="separate"/>
      </w:r>
      <w:r>
        <w:rPr>
          <w:rStyle w:val="242"/>
          <w:rFonts w:ascii="宋体" w:hAnsi="宋体"/>
        </w:rPr>
        <w:t>3 术语和定义</w:t>
      </w:r>
      <w:r>
        <w:rPr>
          <w:rFonts w:hAnsi="宋体"/>
        </w:rPr>
        <w:tab/>
      </w:r>
      <w:r>
        <w:rPr>
          <w:rFonts w:hAnsi="宋体"/>
        </w:rPr>
        <w:fldChar w:fldCharType="begin"/>
      </w:r>
      <w:r>
        <w:rPr>
          <w:rFonts w:hAnsi="宋体"/>
        </w:rPr>
        <w:instrText xml:space="preserve"> PAGEREF _Toc108618473 \h </w:instrText>
      </w:r>
      <w:r>
        <w:rPr>
          <w:rFonts w:hAnsi="宋体"/>
        </w:rPr>
        <w:fldChar w:fldCharType="separate"/>
      </w:r>
      <w:r>
        <w:rPr>
          <w:rFonts w:hAnsi="宋体"/>
        </w:rPr>
        <w:t>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"_Toc108618474" </w:instrText>
      </w:r>
      <w:r>
        <w:fldChar w:fldCharType="separate"/>
      </w:r>
      <w:r>
        <w:rPr>
          <w:rStyle w:val="242"/>
          <w:rFonts w:ascii="宋体" w:hAnsi="宋体"/>
        </w:rPr>
        <w:t>4 分类</w:t>
      </w:r>
      <w:r>
        <w:rPr>
          <w:rFonts w:hAnsi="宋体"/>
        </w:rPr>
        <w:tab/>
      </w:r>
      <w:r>
        <w:rPr>
          <w:rFonts w:hAnsi="宋体"/>
        </w:rPr>
        <w:fldChar w:fldCharType="begin"/>
      </w:r>
      <w:r>
        <w:rPr>
          <w:rFonts w:hAnsi="宋体"/>
        </w:rPr>
        <w:instrText xml:space="preserve"> PAGEREF _Toc108618474 \h </w:instrText>
      </w:r>
      <w:r>
        <w:rPr>
          <w:rFonts w:hAnsi="宋体"/>
        </w:rPr>
        <w:fldChar w:fldCharType="separate"/>
      </w:r>
      <w:r>
        <w:rPr>
          <w:rFonts w:hAnsi="宋体"/>
        </w:rPr>
        <w:t>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"_Toc108618475" </w:instrText>
      </w:r>
      <w:r>
        <w:fldChar w:fldCharType="separate"/>
      </w:r>
      <w:r>
        <w:rPr>
          <w:rStyle w:val="242"/>
          <w:rFonts w:ascii="宋体" w:hAnsi="宋体"/>
        </w:rPr>
        <w:t>5 技术要求</w:t>
      </w:r>
      <w:r>
        <w:rPr>
          <w:rFonts w:hAnsi="宋体"/>
        </w:rPr>
        <w:tab/>
      </w:r>
      <w:r>
        <w:rPr>
          <w:rFonts w:hAnsi="宋体"/>
        </w:rPr>
        <w:fldChar w:fldCharType="begin"/>
      </w:r>
      <w:r>
        <w:rPr>
          <w:rFonts w:hAnsi="宋体"/>
        </w:rPr>
        <w:instrText xml:space="preserve"> PAGEREF _Toc108618475 \h </w:instrText>
      </w:r>
      <w:r>
        <w:rPr>
          <w:rFonts w:hAnsi="宋体"/>
        </w:rPr>
        <w:fldChar w:fldCharType="separate"/>
      </w:r>
      <w:r>
        <w:rPr>
          <w:rFonts w:hAnsi="宋体"/>
        </w:rPr>
        <w:t>6</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"_Toc108618477" </w:instrText>
      </w:r>
      <w:r>
        <w:fldChar w:fldCharType="separate"/>
      </w:r>
      <w:r>
        <w:rPr>
          <w:rStyle w:val="242"/>
          <w:rFonts w:ascii="宋体" w:hAnsi="宋体"/>
        </w:rPr>
        <w:t>6 检验规则</w:t>
      </w:r>
      <w:r>
        <w:rPr>
          <w:rFonts w:hAnsi="宋体"/>
        </w:rPr>
        <w:tab/>
      </w:r>
      <w:r>
        <w:rPr>
          <w:rFonts w:hAnsi="宋体"/>
        </w:rPr>
        <w:fldChar w:fldCharType="begin"/>
      </w:r>
      <w:r>
        <w:rPr>
          <w:rFonts w:hAnsi="宋体"/>
        </w:rPr>
        <w:instrText xml:space="preserve"> PAGEREF _Toc108618477 \h </w:instrText>
      </w:r>
      <w:r>
        <w:rPr>
          <w:rFonts w:hAnsi="宋体"/>
        </w:rPr>
        <w:fldChar w:fldCharType="separate"/>
      </w:r>
      <w:r>
        <w:rPr>
          <w:rFonts w:hAnsi="宋体"/>
        </w:rPr>
        <w:t>7</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"_Toc108618478" </w:instrText>
      </w:r>
      <w:r>
        <w:fldChar w:fldCharType="separate"/>
      </w:r>
      <w:r>
        <w:rPr>
          <w:rStyle w:val="242"/>
          <w:rFonts w:ascii="宋体" w:hAnsi="宋体"/>
        </w:rPr>
        <w:t>7 标志、包装、贮存</w:t>
      </w:r>
      <w:r>
        <w:rPr>
          <w:rFonts w:hAnsi="宋体"/>
        </w:rPr>
        <w:tab/>
      </w:r>
      <w:r>
        <w:rPr>
          <w:rFonts w:hAnsi="宋体"/>
        </w:rPr>
        <w:fldChar w:fldCharType="begin"/>
      </w:r>
      <w:r>
        <w:rPr>
          <w:rFonts w:hAnsi="宋体"/>
        </w:rPr>
        <w:instrText xml:space="preserve"> PAGEREF _Toc108618478 \h </w:instrText>
      </w:r>
      <w:r>
        <w:rPr>
          <w:rFonts w:hAnsi="宋体"/>
        </w:rPr>
        <w:fldChar w:fldCharType="separate"/>
      </w:r>
      <w:r>
        <w:rPr>
          <w:rFonts w:hAnsi="宋体"/>
        </w:rPr>
        <w:t>7</w:t>
      </w:r>
      <w:r>
        <w:rPr>
          <w:rFonts w:hAnsi="宋体"/>
        </w:rPr>
        <w:fldChar w:fldCharType="end"/>
      </w:r>
      <w:r>
        <w:rPr>
          <w:rFonts w:hAnsi="宋体"/>
        </w:rPr>
        <w:fldChar w:fldCharType="end"/>
      </w:r>
    </w:p>
    <w:p>
      <w:pPr>
        <w:pStyle w:val="258"/>
        <w:ind w:firstLine="420"/>
        <w:rPr>
          <w:rFonts w:hAnsi="宋体"/>
        </w:rPr>
        <w:sectPr>
          <w:headerReference r:id="rId9" w:type="default"/>
          <w:footerReference r:id="rId10" w:type="default"/>
          <w:pgSz w:w="11907" w:h="16839"/>
          <w:pgMar w:top="1417" w:right="1134" w:bottom="1134" w:left="1417" w:header="1417" w:footer="1134" w:gutter="0"/>
          <w:pgNumType w:fmt="upperRoman" w:start="1"/>
          <w:cols w:space="425" w:num="1"/>
          <w:docGrid w:type="lines" w:linePitch="312" w:charSpace="0"/>
        </w:sectPr>
      </w:pPr>
      <w:r>
        <w:rPr>
          <w:rFonts w:hAnsi="宋体"/>
        </w:rPr>
        <w:fldChar w:fldCharType="end"/>
      </w:r>
      <w:bookmarkEnd w:id="2"/>
    </w:p>
    <w:p>
      <w:pPr>
        <w:pStyle w:val="315"/>
      </w:pPr>
      <w:bookmarkStart w:id="3" w:name="标准内容"/>
      <w:bookmarkEnd w:id="3"/>
      <w:r>
        <w:rPr>
          <w:rFonts w:hint="eastAsia"/>
        </w:rPr>
        <w:t>蛇形弹簧安全联轴器</w:t>
      </w:r>
    </w:p>
    <w:p>
      <w:pPr>
        <w:pStyle w:val="259"/>
      </w:pPr>
      <w:bookmarkStart w:id="4" w:name="_Toc108618437"/>
      <w:bookmarkStart w:id="5" w:name="_Toc108618471"/>
      <w:bookmarkStart w:id="6" w:name="_Toc108618377"/>
      <w:r>
        <w:rPr>
          <w:rFonts w:hint="eastAsia"/>
        </w:rPr>
        <w:t>范围</w:t>
      </w:r>
      <w:bookmarkEnd w:id="4"/>
      <w:bookmarkEnd w:id="5"/>
      <w:bookmarkEnd w:id="6"/>
    </w:p>
    <w:p>
      <w:pPr>
        <w:pStyle w:val="258"/>
        <w:ind w:firstLine="420"/>
      </w:pPr>
      <w:r>
        <w:rPr>
          <w:rFonts w:hint="eastAsia"/>
        </w:rPr>
        <w:t>本标准规定的联轴器适用于联接两同轴线的传动轴系，具有一定补偿两轴相对偏移和减振、 缓冲性能，并能在一定的范围内调整安全转矩，其调整范围为：(1.6～12.5)N·m 至(4500～ 50000)N·m， 环境温度为-30℃~+100℃。</w:t>
      </w:r>
    </w:p>
    <w:p>
      <w:pPr>
        <w:pStyle w:val="259"/>
      </w:pPr>
      <w:bookmarkStart w:id="7" w:name="_Toc26718931"/>
      <w:bookmarkStart w:id="8" w:name="_Toc108618438"/>
      <w:bookmarkStart w:id="9" w:name="_Toc26986531"/>
      <w:bookmarkStart w:id="10" w:name="_Toc108618378"/>
      <w:bookmarkStart w:id="11" w:name="_Toc108618472"/>
      <w:bookmarkStart w:id="12" w:name="_Toc26986772"/>
      <w:r>
        <w:rPr>
          <w:rFonts w:hint="eastAsia"/>
        </w:rPr>
        <w:t>规范性引用文件</w:t>
      </w:r>
      <w:bookmarkEnd w:id="7"/>
      <w:bookmarkEnd w:id="8"/>
      <w:bookmarkEnd w:id="9"/>
      <w:bookmarkEnd w:id="10"/>
      <w:bookmarkEnd w:id="11"/>
      <w:bookmarkEnd w:id="12"/>
    </w:p>
    <w:p>
      <w:pPr>
        <w:pStyle w:val="258"/>
        <w:ind w:firstLine="420"/>
      </w:pPr>
      <w:sdt>
        <w:sdtPr>
          <w:rPr>
            <w:rFonts w:hint="eastAsia"/>
          </w:rPr>
          <w:alias w:val="规范性引用文件文字描述选择"/>
          <w:tag w:val="规范性引用文件文字描述选择"/>
          <w:id w:val="715848253"/>
          <w:placeholder>
            <w:docPart w:val="59C8912EDF7243498EA8254EF613C05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tab/>
      </w:r>
    </w:p>
    <w:p>
      <w:pPr>
        <w:pStyle w:val="258"/>
        <w:ind w:firstLine="420"/>
      </w:pPr>
      <w:r>
        <w:rPr>
          <w:rFonts w:hint="eastAsia"/>
        </w:rPr>
        <w:t>GB</w:t>
      </w:r>
      <w:r>
        <w:rPr>
          <w:rFonts w:hint="eastAsia"/>
          <w:lang w:val="en-US" w:eastAsia="zh-CN"/>
        </w:rPr>
        <w:t>/T</w:t>
      </w:r>
      <w:r>
        <w:rPr>
          <w:rFonts w:hint="eastAsia"/>
        </w:rPr>
        <w:t xml:space="preserve"> 191</w:t>
      </w:r>
      <w:r>
        <w:rPr>
          <w:rFonts w:hint="eastAsia"/>
        </w:rPr>
        <w:tab/>
      </w:r>
      <w:r>
        <w:rPr>
          <w:rFonts w:hint="eastAsia"/>
        </w:rPr>
        <w:t>包装储运图示标志</w:t>
      </w:r>
    </w:p>
    <w:p>
      <w:pPr>
        <w:pStyle w:val="258"/>
        <w:ind w:firstLine="420"/>
      </w:pPr>
      <w:r>
        <w:rPr>
          <w:rFonts w:hint="eastAsia"/>
        </w:rPr>
        <w:t>GB</w:t>
      </w:r>
      <w:r>
        <w:rPr>
          <w:rFonts w:hint="eastAsia"/>
          <w:lang w:val="en-US" w:eastAsia="zh-CN"/>
        </w:rPr>
        <w:t>/T</w:t>
      </w:r>
      <w:r>
        <w:rPr>
          <w:rFonts w:hint="eastAsia"/>
        </w:rPr>
        <w:t xml:space="preserve"> 1176</w:t>
      </w:r>
      <w:r>
        <w:rPr>
          <w:rFonts w:hint="eastAsia"/>
        </w:rPr>
        <w:tab/>
      </w:r>
      <w:r>
        <w:rPr>
          <w:rFonts w:hint="eastAsia"/>
        </w:rPr>
        <w:t>铸造铜及铜合金</w:t>
      </w:r>
    </w:p>
    <w:p>
      <w:pPr>
        <w:pStyle w:val="258"/>
        <w:ind w:firstLine="420"/>
      </w:pPr>
      <w:r>
        <w:rPr>
          <w:rFonts w:hint="eastAsia"/>
        </w:rPr>
        <w:t>GB</w:t>
      </w:r>
      <w:r>
        <w:rPr>
          <w:rFonts w:hint="eastAsia"/>
          <w:lang w:val="en-US" w:eastAsia="zh-CN"/>
        </w:rPr>
        <w:t>/T</w:t>
      </w:r>
      <w:r>
        <w:rPr>
          <w:rFonts w:hint="eastAsia"/>
        </w:rPr>
        <w:t xml:space="preserve"> 1222</w:t>
      </w:r>
      <w:r>
        <w:rPr>
          <w:rFonts w:hint="eastAsia"/>
        </w:rPr>
        <w:tab/>
      </w:r>
      <w:r>
        <w:rPr>
          <w:rFonts w:hint="eastAsia"/>
        </w:rPr>
        <w:fldChar w:fldCharType="begin"/>
      </w:r>
      <w:r>
        <w:rPr>
          <w:rFonts w:hint="eastAsia"/>
        </w:rPr>
        <w:instrText xml:space="preserve"> HYPERLINK "javascript:void(0)" </w:instrText>
      </w:r>
      <w:r>
        <w:rPr>
          <w:rFonts w:hint="eastAsia"/>
        </w:rPr>
        <w:fldChar w:fldCharType="separate"/>
      </w:r>
      <w:r>
        <w:rPr>
          <w:rFonts w:hint="eastAsia"/>
        </w:rPr>
        <w:t>弹簧钢</w:t>
      </w:r>
      <w:r>
        <w:rPr>
          <w:rFonts w:hint="eastAsia"/>
        </w:rPr>
        <w:fldChar w:fldCharType="end"/>
      </w:r>
    </w:p>
    <w:p>
      <w:pPr>
        <w:pStyle w:val="258"/>
        <w:ind w:firstLine="420"/>
      </w:pPr>
      <w:r>
        <w:rPr>
          <w:rFonts w:hint="eastAsia"/>
        </w:rPr>
        <w:t>GB</w:t>
      </w:r>
      <w:r>
        <w:rPr>
          <w:rFonts w:hint="eastAsia"/>
          <w:lang w:val="en-US" w:eastAsia="zh-CN"/>
        </w:rPr>
        <w:t>/T</w:t>
      </w:r>
      <w:r>
        <w:rPr>
          <w:rFonts w:hint="eastAsia"/>
        </w:rPr>
        <w:t xml:space="preserve"> 1591</w:t>
      </w:r>
      <w:r>
        <w:rPr>
          <w:rFonts w:hint="eastAsia"/>
        </w:rPr>
        <w:tab/>
      </w:r>
      <w:r>
        <w:rPr>
          <w:rFonts w:hint="eastAsia"/>
        </w:rPr>
        <w:fldChar w:fldCharType="begin"/>
      </w:r>
      <w:r>
        <w:rPr>
          <w:rFonts w:hint="eastAsia"/>
        </w:rPr>
        <w:instrText xml:space="preserve"> HYPERLINK "javascript:void(0)" </w:instrText>
      </w:r>
      <w:r>
        <w:rPr>
          <w:rFonts w:hint="eastAsia"/>
        </w:rPr>
        <w:fldChar w:fldCharType="separate"/>
      </w:r>
      <w:r>
        <w:rPr>
          <w:rFonts w:hint="eastAsia"/>
        </w:rPr>
        <w:t>低合金高强度结构钢</w:t>
      </w:r>
      <w:r>
        <w:rPr>
          <w:rFonts w:hint="eastAsia"/>
        </w:rPr>
        <w:fldChar w:fldCharType="end"/>
      </w:r>
    </w:p>
    <w:p>
      <w:pPr>
        <w:pStyle w:val="258"/>
        <w:ind w:firstLine="420"/>
      </w:pPr>
      <w:r>
        <w:rPr>
          <w:rFonts w:hint="eastAsia"/>
        </w:rPr>
        <w:t>GB</w:t>
      </w:r>
      <w:r>
        <w:rPr>
          <w:rFonts w:hint="eastAsia"/>
          <w:lang w:val="en-US" w:eastAsia="zh-CN"/>
        </w:rPr>
        <w:t>/T</w:t>
      </w:r>
      <w:r>
        <w:rPr>
          <w:rFonts w:hint="eastAsia"/>
        </w:rPr>
        <w:t xml:space="preserve"> 3507</w:t>
      </w:r>
      <w:r>
        <w:rPr>
          <w:rFonts w:hint="eastAsia"/>
        </w:rPr>
        <w:tab/>
      </w:r>
      <w:r>
        <w:rPr>
          <w:rFonts w:hint="eastAsia"/>
        </w:rPr>
        <w:t>联轴器公称转矩系列</w:t>
      </w:r>
    </w:p>
    <w:p>
      <w:pPr>
        <w:pStyle w:val="258"/>
        <w:ind w:firstLine="420"/>
      </w:pPr>
      <w:r>
        <w:rPr>
          <w:rFonts w:hint="eastAsia"/>
        </w:rPr>
        <w:t>GB</w:t>
      </w:r>
      <w:r>
        <w:rPr>
          <w:rFonts w:hint="eastAsia"/>
          <w:lang w:val="en-US" w:eastAsia="zh-CN"/>
        </w:rPr>
        <w:t>/T</w:t>
      </w:r>
      <w:r>
        <w:rPr>
          <w:rFonts w:hint="eastAsia"/>
        </w:rPr>
        <w:t xml:space="preserve"> 3852</w:t>
      </w:r>
      <w:r>
        <w:rPr>
          <w:rFonts w:hint="eastAsia"/>
        </w:rPr>
        <w:tab/>
      </w:r>
      <w:r>
        <w:rPr>
          <w:rFonts w:hint="eastAsia"/>
        </w:rPr>
        <w:t>联轴器轴孔和联结型式与尺寸</w:t>
      </w:r>
    </w:p>
    <w:p>
      <w:pPr>
        <w:pStyle w:val="258"/>
        <w:ind w:firstLine="420"/>
      </w:pPr>
      <w:r>
        <w:rPr>
          <w:rFonts w:hint="eastAsia"/>
        </w:rPr>
        <w:t>GB</w:t>
      </w:r>
      <w:r>
        <w:rPr>
          <w:rFonts w:hint="eastAsia"/>
          <w:lang w:val="en-US" w:eastAsia="zh-CN"/>
        </w:rPr>
        <w:t>/T</w:t>
      </w:r>
      <w:r>
        <w:rPr>
          <w:rFonts w:hint="eastAsia"/>
        </w:rPr>
        <w:t xml:space="preserve"> 3931</w:t>
      </w:r>
      <w:r>
        <w:rPr>
          <w:rFonts w:hint="eastAsia"/>
        </w:rPr>
        <w:tab/>
      </w:r>
      <w:r>
        <w:rPr>
          <w:rFonts w:hint="eastAsia"/>
        </w:rPr>
        <w:t>联轴器　术语</w:t>
      </w:r>
    </w:p>
    <w:p>
      <w:pPr>
        <w:pStyle w:val="258"/>
        <w:ind w:firstLine="420"/>
      </w:pPr>
      <w:r>
        <w:rPr>
          <w:rFonts w:hint="eastAsia"/>
        </w:rPr>
        <w:t>GB</w:t>
      </w:r>
      <w:r>
        <w:rPr>
          <w:rFonts w:hint="eastAsia"/>
          <w:lang w:val="en-US" w:eastAsia="zh-CN"/>
        </w:rPr>
        <w:t>/T</w:t>
      </w:r>
      <w:r>
        <w:rPr>
          <w:rFonts w:hint="eastAsia"/>
        </w:rPr>
        <w:t xml:space="preserve"> 4879</w:t>
      </w:r>
      <w:r>
        <w:rPr>
          <w:rFonts w:hint="eastAsia"/>
        </w:rPr>
        <w:tab/>
      </w:r>
      <w:r>
        <w:rPr>
          <w:rFonts w:hint="eastAsia"/>
        </w:rPr>
        <w:t>防锈包装</w:t>
      </w:r>
    </w:p>
    <w:p>
      <w:pPr>
        <w:pStyle w:val="258"/>
        <w:ind w:firstLine="420"/>
      </w:pPr>
      <w:r>
        <w:rPr>
          <w:rFonts w:hint="eastAsia"/>
        </w:rPr>
        <w:t>GB</w:t>
      </w:r>
      <w:r>
        <w:rPr>
          <w:rFonts w:hint="eastAsia"/>
          <w:lang w:val="en-US" w:eastAsia="zh-CN"/>
        </w:rPr>
        <w:t>/T</w:t>
      </w:r>
      <w:r>
        <w:rPr>
          <w:rFonts w:hint="eastAsia"/>
        </w:rPr>
        <w:t xml:space="preserve"> 4892</w:t>
      </w:r>
      <w:r>
        <w:rPr>
          <w:rFonts w:hint="eastAsia"/>
        </w:rPr>
        <w:tab/>
      </w:r>
      <w:r>
        <w:rPr>
          <w:rFonts w:hint="eastAsia"/>
        </w:rPr>
        <w:t>硬质直方体运输包装尺寸系列</w:t>
      </w:r>
    </w:p>
    <w:p>
      <w:pPr>
        <w:pStyle w:val="258"/>
        <w:ind w:firstLine="420"/>
      </w:pPr>
      <w:r>
        <w:rPr>
          <w:rFonts w:hint="eastAsia"/>
        </w:rPr>
        <w:t>GB</w:t>
      </w:r>
      <w:r>
        <w:rPr>
          <w:rFonts w:hint="eastAsia"/>
          <w:lang w:val="en-US" w:eastAsia="zh-CN"/>
        </w:rPr>
        <w:t>/T</w:t>
      </w:r>
      <w:r>
        <w:rPr>
          <w:rFonts w:hint="eastAsia"/>
        </w:rPr>
        <w:t xml:space="preserve"> 6388</w:t>
      </w:r>
      <w:r>
        <w:rPr>
          <w:rFonts w:hint="eastAsia"/>
        </w:rPr>
        <w:tab/>
      </w:r>
      <w:r>
        <w:rPr>
          <w:rFonts w:hint="eastAsia"/>
        </w:rPr>
        <w:t>运输包装收发货标志</w:t>
      </w:r>
    </w:p>
    <w:p>
      <w:pPr>
        <w:pStyle w:val="258"/>
        <w:ind w:firstLine="420"/>
      </w:pPr>
      <w:r>
        <w:rPr>
          <w:rFonts w:hint="eastAsia"/>
        </w:rPr>
        <w:t>GB</w:t>
      </w:r>
      <w:r>
        <w:rPr>
          <w:rFonts w:hint="eastAsia"/>
          <w:lang w:val="en-US" w:eastAsia="zh-CN"/>
        </w:rPr>
        <w:t>/T</w:t>
      </w:r>
      <w:r>
        <w:rPr>
          <w:rFonts w:hint="eastAsia"/>
        </w:rPr>
        <w:t xml:space="preserve"> 12458</w:t>
      </w:r>
      <w:r>
        <w:rPr>
          <w:rFonts w:hint="eastAsia"/>
        </w:rPr>
        <w:tab/>
      </w:r>
      <w:r>
        <w:rPr>
          <w:rFonts w:hint="eastAsia"/>
        </w:rPr>
        <w:t>联轴器 分类</w:t>
      </w:r>
    </w:p>
    <w:p>
      <w:pPr>
        <w:pStyle w:val="258"/>
        <w:ind w:firstLine="420"/>
        <w:rPr>
          <w:rFonts w:hint="eastAsia"/>
        </w:rPr>
      </w:pPr>
      <w:r>
        <w:rPr>
          <w:rFonts w:hint="eastAsia"/>
        </w:rPr>
        <w:t>JB/T 6397</w:t>
      </w:r>
      <w:r>
        <w:rPr>
          <w:rFonts w:hint="eastAsia"/>
        </w:rPr>
        <w:tab/>
      </w:r>
      <w:r>
        <w:rPr>
          <w:rFonts w:hint="eastAsia"/>
        </w:rPr>
        <w:t>大型碳素结构钢锻件 技术条件</w:t>
      </w:r>
    </w:p>
    <w:p>
      <w:pPr>
        <w:pStyle w:val="258"/>
        <w:ind w:firstLine="420"/>
      </w:pPr>
      <w:r>
        <w:rPr>
          <w:rFonts w:hint="eastAsia"/>
        </w:rPr>
        <w:t>JB/T 12718 铜基粉末冶金喷撒摩擦片技术条件</w:t>
      </w:r>
    </w:p>
    <w:p>
      <w:pPr>
        <w:pStyle w:val="259"/>
        <w:rPr>
          <w:rFonts w:ascii="宋体" w:eastAsia="宋体"/>
        </w:rPr>
      </w:pPr>
      <w:bookmarkStart w:id="13" w:name="_Toc108618440"/>
      <w:bookmarkStart w:id="14" w:name="_Toc108618474"/>
      <w:bookmarkStart w:id="15" w:name="_Toc108618380"/>
      <w:r>
        <w:rPr>
          <w:rFonts w:hint="eastAsia" w:ascii="宋体" w:eastAsia="宋体"/>
          <w:lang w:val="en-US" w:eastAsia="zh-CN"/>
        </w:rPr>
        <w:t>术语和定义</w:t>
      </w:r>
    </w:p>
    <w:p>
      <w:pPr>
        <w:pStyle w:val="258"/>
      </w:pPr>
      <w:r>
        <w:rPr>
          <w:rFonts w:hint="eastAsia"/>
        </w:rPr>
        <w:t>GB/T 3931</w:t>
      </w:r>
      <w:sdt>
        <w:sdtPr>
          <w:rPr>
            <w:rFonts w:hint="eastAsia"/>
          </w:rPr>
          <w:alias w:val="术语和定义文字描述选择"/>
          <w:tag w:val="术语和定义文字描述选择"/>
          <w:id w:val="-1909835108"/>
          <w:placeholder>
            <w:docPart w:val="{e0408ce7-4a16-441b-bece-8ffe3a4cd3f7}"/>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bookmarkStart w:id="16" w:name="_Toc26986532"/>
          <w:bookmarkEnd w:id="16"/>
          <w:r>
            <w:rPr>
              <w:rFonts w:hint="eastAsia"/>
            </w:rPr>
            <w:t>界定的术语和定义适用于本文</w:t>
          </w:r>
          <w:r>
            <w:rPr>
              <w:rFonts w:hint="eastAsia"/>
              <w:lang w:val="en-US" w:eastAsia="zh-CN"/>
            </w:rPr>
            <w:t>件</w:t>
          </w:r>
          <w:r>
            <w:rPr>
              <w:rFonts w:hint="eastAsia"/>
            </w:rPr>
            <w:t>。</w:t>
          </w:r>
        </w:sdtContent>
      </w:sdt>
    </w:p>
    <w:p>
      <w:pPr>
        <w:pStyle w:val="259"/>
        <w:rPr>
          <w:rFonts w:ascii="宋体" w:eastAsia="宋体"/>
        </w:rPr>
      </w:pPr>
      <w:r>
        <w:rPr>
          <w:rFonts w:hint="eastAsia" w:ascii="宋体" w:eastAsia="宋体"/>
        </w:rPr>
        <w:t>分类</w:t>
      </w:r>
      <w:bookmarkEnd w:id="13"/>
      <w:bookmarkEnd w:id="14"/>
      <w:bookmarkEnd w:id="15"/>
    </w:p>
    <w:p>
      <w:pPr>
        <w:pStyle w:val="260"/>
        <w:rPr>
          <w:rFonts w:ascii="宋体" w:eastAsia="宋体"/>
          <w:szCs w:val="20"/>
        </w:rPr>
      </w:pPr>
      <w:bookmarkStart w:id="17" w:name="_Toc108618442"/>
      <w:bookmarkStart w:id="18" w:name="_Toc108618382"/>
      <w:r>
        <w:rPr>
          <w:rFonts w:hint="eastAsia" w:ascii="宋体" w:eastAsia="宋体"/>
          <w:szCs w:val="20"/>
        </w:rPr>
        <w:t>结构型式、基本参数和主要尺寸</w:t>
      </w:r>
      <w:bookmarkEnd w:id="17"/>
      <w:bookmarkEnd w:id="18"/>
    </w:p>
    <w:p>
      <w:pPr>
        <w:pStyle w:val="260"/>
        <w:numPr>
          <w:ilvl w:val="0"/>
          <w:numId w:val="0"/>
        </w:numPr>
        <w:ind w:firstLine="420" w:firstLineChars="200"/>
        <w:rPr>
          <w:rFonts w:ascii="宋体" w:eastAsia="宋体"/>
          <w:szCs w:val="20"/>
        </w:rPr>
      </w:pPr>
      <w:bookmarkStart w:id="19" w:name="_Toc108618383"/>
      <w:bookmarkStart w:id="20" w:name="_Toc108618443"/>
      <w:r>
        <w:rPr>
          <w:rFonts w:hint="eastAsia" w:ascii="宋体" w:eastAsia="宋体"/>
          <w:szCs w:val="20"/>
        </w:rPr>
        <w:t>联轴器结构型式、基本参数和主要尺寸应符合图 1  和表 1  的规定。</w:t>
      </w:r>
      <w:bookmarkEnd w:id="19"/>
      <w:bookmarkEnd w:id="20"/>
    </w:p>
    <w:p>
      <w:pPr>
        <w:pStyle w:val="258"/>
        <w:ind w:firstLine="420"/>
        <w:jc w:val="center"/>
      </w:pPr>
      <w:r>
        <w:drawing>
          <wp:inline distT="0" distB="0" distL="0" distR="0">
            <wp:extent cx="2255520" cy="1771650"/>
            <wp:effectExtent l="0" t="0" r="0" b="0"/>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png"/>
                    <pic:cNvPicPr>
                      <a:picLocks noChangeAspect="1"/>
                    </pic:cNvPicPr>
                  </pic:nvPicPr>
                  <pic:blipFill>
                    <a:blip r:embed="rId14" cstate="print"/>
                    <a:stretch>
                      <a:fillRect/>
                    </a:stretch>
                  </pic:blipFill>
                  <pic:spPr>
                    <a:xfrm>
                      <a:off x="0" y="0"/>
                      <a:ext cx="2279985" cy="1791098"/>
                    </a:xfrm>
                    <a:prstGeom prst="rect">
                      <a:avLst/>
                    </a:prstGeom>
                  </pic:spPr>
                </pic:pic>
              </a:graphicData>
            </a:graphic>
          </wp:inline>
        </w:drawing>
      </w:r>
    </w:p>
    <w:p>
      <w:pPr>
        <w:pStyle w:val="258"/>
        <w:ind w:firstLine="420"/>
        <w:jc w:val="center"/>
      </w:pPr>
      <w:r>
        <w:rPr>
          <w:rFonts w:hint="eastAsia"/>
          <w:lang w:val="en-US" w:eastAsia="zh-CN"/>
        </w:rPr>
        <w:t>表</w:t>
      </w:r>
      <w:r>
        <w:rPr>
          <w:rFonts w:hint="eastAsia"/>
        </w:rPr>
        <w:t>1 AMS型蛇形弹簧安全联轴器结构</w:t>
      </w:r>
    </w:p>
    <w:p>
      <w:pPr>
        <w:pStyle w:val="258"/>
        <w:ind w:firstLine="420"/>
        <w:jc w:val="center"/>
      </w:pPr>
      <w:r>
        <w:rPr>
          <w:rFonts w:hint="eastAsia"/>
        </w:rPr>
        <w:t>1—摩擦盘轴套；2—内轴套；3—夹盘轴套；4—摩擦盘；5—摩擦片；6—压力调整装置；</w:t>
      </w:r>
    </w:p>
    <w:p>
      <w:pPr>
        <w:pStyle w:val="258"/>
        <w:ind w:firstLine="420"/>
        <w:jc w:val="center"/>
      </w:pPr>
      <w:r>
        <w:rPr>
          <w:rFonts w:hint="eastAsia"/>
        </w:rPr>
        <w:t>7—弹簧罩；8—蛇形弹簧；9—槽型套；10—半联轴器轴套</w:t>
      </w:r>
    </w:p>
    <w:p>
      <w:pPr>
        <w:pStyle w:val="258"/>
        <w:ind w:firstLine="420"/>
        <w:jc w:val="center"/>
      </w:pPr>
      <w:r>
        <w:rPr>
          <w:rFonts w:hint="eastAsia"/>
        </w:rPr>
        <w:t>表 1 AMS 型蛇形弹簧安全联轴器基本参数和主要尺寸</w:t>
      </w:r>
    </w:p>
    <w:tbl>
      <w:tblPr>
        <w:tblStyle w:val="8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42"/>
        <w:gridCol w:w="951"/>
        <w:gridCol w:w="813"/>
        <w:gridCol w:w="616"/>
        <w:gridCol w:w="643"/>
        <w:gridCol w:w="585"/>
        <w:gridCol w:w="643"/>
        <w:gridCol w:w="546"/>
        <w:gridCol w:w="579"/>
        <w:gridCol w:w="577"/>
        <w:gridCol w:w="753"/>
        <w:gridCol w:w="559"/>
        <w:gridCol w:w="724"/>
        <w:gridCol w:w="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7" w:hRule="atLeast"/>
        </w:trPr>
        <w:tc>
          <w:tcPr>
            <w:tcW w:w="403" w:type="pct"/>
            <w:vMerge w:val="restart"/>
            <w:vAlign w:val="center"/>
          </w:tcPr>
          <w:p>
            <w:pPr>
              <w:pStyle w:val="529"/>
              <w:ind w:left="141"/>
              <w:jc w:val="center"/>
              <w:rPr>
                <w:rFonts w:hint="eastAsia" w:ascii="宋体" w:hAnsi="宋体" w:eastAsia="宋体" w:cs="宋体"/>
                <w:sz w:val="18"/>
                <w:szCs w:val="18"/>
              </w:rPr>
            </w:pPr>
            <w:r>
              <w:rPr>
                <w:rFonts w:hint="eastAsia" w:ascii="宋体" w:hAnsi="宋体" w:eastAsia="宋体" w:cs="宋体"/>
                <w:sz w:val="18"/>
                <w:szCs w:val="18"/>
              </w:rPr>
              <w:t>型号</w:t>
            </w:r>
          </w:p>
        </w:tc>
        <w:tc>
          <w:tcPr>
            <w:tcW w:w="515" w:type="pct"/>
            <w:vMerge w:val="restart"/>
            <w:vAlign w:val="center"/>
          </w:tcPr>
          <w:p>
            <w:pPr>
              <w:pStyle w:val="529"/>
              <w:spacing w:before="8" w:line="360" w:lineRule="atLeast"/>
              <w:ind w:left="117" w:right="96"/>
              <w:jc w:val="center"/>
              <w:rPr>
                <w:rFonts w:hint="eastAsia" w:ascii="宋体" w:hAnsi="宋体" w:eastAsia="宋体" w:cs="宋体"/>
                <w:sz w:val="18"/>
                <w:szCs w:val="18"/>
              </w:rPr>
            </w:pPr>
            <w:r>
              <w:rPr>
                <w:rFonts w:hint="eastAsia" w:ascii="宋体" w:hAnsi="宋体" w:eastAsia="宋体" w:cs="宋体"/>
                <w:sz w:val="18"/>
                <w:szCs w:val="18"/>
              </w:rPr>
              <w:t>公称转矩调整范围N·m</w:t>
            </w:r>
          </w:p>
        </w:tc>
        <w:tc>
          <w:tcPr>
            <w:tcW w:w="441" w:type="pct"/>
            <w:vMerge w:val="restart"/>
            <w:vAlign w:val="center"/>
          </w:tcPr>
          <w:p>
            <w:pPr>
              <w:pStyle w:val="529"/>
              <w:spacing w:before="137"/>
              <w:ind w:left="95" w:right="81"/>
              <w:jc w:val="center"/>
              <w:rPr>
                <w:rFonts w:hint="eastAsia" w:ascii="宋体" w:hAnsi="宋体" w:eastAsia="宋体" w:cs="宋体"/>
                <w:sz w:val="18"/>
                <w:szCs w:val="18"/>
              </w:rPr>
            </w:pPr>
            <w:r>
              <w:rPr>
                <w:rFonts w:hint="eastAsia" w:ascii="宋体" w:hAnsi="宋体" w:eastAsia="宋体" w:cs="宋体"/>
                <w:sz w:val="18"/>
                <w:szCs w:val="18"/>
              </w:rPr>
              <w:t>许用转速</w:t>
            </w:r>
          </w:p>
          <w:p>
            <w:pPr>
              <w:pStyle w:val="529"/>
              <w:spacing w:before="151"/>
              <w:ind w:left="15"/>
              <w:jc w:val="center"/>
              <w:rPr>
                <w:rFonts w:hint="eastAsia" w:ascii="宋体" w:hAnsi="宋体" w:eastAsia="宋体" w:cs="宋体"/>
                <w:i/>
                <w:sz w:val="18"/>
                <w:szCs w:val="18"/>
              </w:rPr>
            </w:pPr>
            <w:r>
              <w:rPr>
                <w:rFonts w:hint="eastAsia" w:ascii="宋体" w:hAnsi="宋体" w:eastAsia="宋体" w:cs="宋体"/>
                <w:i/>
                <w:sz w:val="18"/>
                <w:szCs w:val="18"/>
              </w:rPr>
              <w:t>n</w:t>
            </w:r>
          </w:p>
          <w:p>
            <w:pPr>
              <w:pStyle w:val="529"/>
              <w:spacing w:before="153" w:line="202" w:lineRule="exact"/>
              <w:ind w:left="95" w:right="80"/>
              <w:jc w:val="center"/>
              <w:rPr>
                <w:rFonts w:hint="eastAsia" w:ascii="宋体" w:hAnsi="宋体" w:eastAsia="宋体" w:cs="宋体"/>
                <w:sz w:val="18"/>
                <w:szCs w:val="18"/>
              </w:rPr>
            </w:pPr>
            <w:r>
              <w:rPr>
                <w:rFonts w:hint="eastAsia" w:ascii="宋体" w:hAnsi="宋体" w:eastAsia="宋体" w:cs="宋体"/>
                <w:sz w:val="18"/>
                <w:szCs w:val="18"/>
              </w:rPr>
              <w:t>r/min</w:t>
            </w:r>
          </w:p>
        </w:tc>
        <w:tc>
          <w:tcPr>
            <w:tcW w:w="667" w:type="pct"/>
            <w:gridSpan w:val="2"/>
            <w:vAlign w:val="center"/>
          </w:tcPr>
          <w:p>
            <w:pPr>
              <w:pStyle w:val="529"/>
              <w:spacing w:before="128" w:line="213" w:lineRule="exact"/>
              <w:ind w:left="192"/>
              <w:jc w:val="center"/>
              <w:rPr>
                <w:rFonts w:hint="eastAsia" w:ascii="宋体" w:hAnsi="宋体" w:eastAsia="宋体" w:cs="宋体"/>
                <w:sz w:val="18"/>
                <w:szCs w:val="18"/>
              </w:rPr>
            </w:pPr>
            <w:r>
              <w:rPr>
                <w:rFonts w:hint="eastAsia" w:ascii="宋体" w:hAnsi="宋体" w:eastAsia="宋体" w:cs="宋体"/>
                <w:sz w:val="18"/>
                <w:szCs w:val="18"/>
              </w:rPr>
              <w:t>轴孔直径</w:t>
            </w:r>
          </w:p>
        </w:tc>
        <w:tc>
          <w:tcPr>
            <w:tcW w:w="670" w:type="pct"/>
            <w:gridSpan w:val="2"/>
            <w:vAlign w:val="center"/>
          </w:tcPr>
          <w:p>
            <w:pPr>
              <w:pStyle w:val="529"/>
              <w:spacing w:before="128" w:line="213" w:lineRule="exact"/>
              <w:ind w:left="324"/>
              <w:jc w:val="center"/>
              <w:rPr>
                <w:rFonts w:hint="eastAsia" w:ascii="宋体" w:hAnsi="宋体" w:eastAsia="宋体" w:cs="宋体"/>
                <w:sz w:val="18"/>
                <w:szCs w:val="18"/>
              </w:rPr>
            </w:pPr>
            <w:r>
              <w:rPr>
                <w:rFonts w:hint="eastAsia" w:ascii="宋体" w:hAnsi="宋体" w:eastAsia="宋体" w:cs="宋体"/>
                <w:sz w:val="18"/>
                <w:szCs w:val="18"/>
              </w:rPr>
              <w:t>轴孔长度</w:t>
            </w:r>
          </w:p>
        </w:tc>
        <w:tc>
          <w:tcPr>
            <w:tcW w:w="305" w:type="pct"/>
            <w:vMerge w:val="restart"/>
            <w:vAlign w:val="center"/>
          </w:tcPr>
          <w:p>
            <w:pPr>
              <w:pStyle w:val="529"/>
              <w:ind w:left="16"/>
              <w:jc w:val="center"/>
              <w:rPr>
                <w:rFonts w:hint="eastAsia" w:ascii="宋体" w:hAnsi="宋体" w:eastAsia="宋体" w:cs="宋体"/>
                <w:i/>
                <w:sz w:val="18"/>
                <w:szCs w:val="18"/>
              </w:rPr>
            </w:pPr>
            <w:r>
              <w:rPr>
                <w:rFonts w:hint="eastAsia" w:ascii="宋体" w:hAnsi="宋体" w:eastAsia="宋体" w:cs="宋体"/>
                <w:i/>
                <w:sz w:val="18"/>
                <w:szCs w:val="18"/>
              </w:rPr>
              <w:t>D</w:t>
            </w:r>
          </w:p>
        </w:tc>
        <w:tc>
          <w:tcPr>
            <w:tcW w:w="304" w:type="pct"/>
            <w:vMerge w:val="restart"/>
            <w:vAlign w:val="center"/>
          </w:tcPr>
          <w:p>
            <w:pPr>
              <w:pStyle w:val="529"/>
              <w:ind w:left="202" w:right="187"/>
              <w:jc w:val="center"/>
              <w:rPr>
                <w:rFonts w:hint="eastAsia" w:ascii="宋体" w:hAnsi="宋体" w:eastAsia="宋体" w:cs="宋体"/>
                <w:sz w:val="18"/>
                <w:szCs w:val="18"/>
              </w:rPr>
            </w:pPr>
            <w:r>
              <w:rPr>
                <w:rFonts w:hint="eastAsia" w:ascii="宋体" w:hAnsi="宋体" w:eastAsia="宋体" w:cs="宋体"/>
                <w:i/>
                <w:sz w:val="18"/>
                <w:szCs w:val="18"/>
              </w:rPr>
              <w:t>D</w:t>
            </w:r>
            <w:r>
              <w:rPr>
                <w:rFonts w:hint="eastAsia" w:ascii="宋体" w:hAnsi="宋体" w:eastAsia="宋体" w:cs="宋体"/>
                <w:sz w:val="18"/>
                <w:szCs w:val="18"/>
                <w:vertAlign w:val="subscript"/>
              </w:rPr>
              <w:t>1</w:t>
            </w:r>
          </w:p>
        </w:tc>
        <w:tc>
          <w:tcPr>
            <w:tcW w:w="305" w:type="pct"/>
            <w:vMerge w:val="restart"/>
            <w:vAlign w:val="center"/>
          </w:tcPr>
          <w:p>
            <w:pPr>
              <w:pStyle w:val="529"/>
              <w:ind w:left="202" w:right="187"/>
              <w:jc w:val="center"/>
              <w:rPr>
                <w:rFonts w:hint="eastAsia" w:ascii="宋体" w:hAnsi="宋体" w:eastAsia="宋体" w:cs="宋体"/>
                <w:sz w:val="18"/>
                <w:szCs w:val="18"/>
              </w:rPr>
            </w:pPr>
            <w:r>
              <w:rPr>
                <w:rFonts w:hint="eastAsia" w:ascii="宋体" w:hAnsi="宋体" w:eastAsia="宋体" w:cs="宋体"/>
                <w:i/>
                <w:sz w:val="18"/>
                <w:szCs w:val="18"/>
              </w:rPr>
              <w:t>D</w:t>
            </w:r>
            <w:r>
              <w:rPr>
                <w:rFonts w:hint="eastAsia" w:ascii="宋体" w:hAnsi="宋体" w:eastAsia="宋体" w:cs="宋体"/>
                <w:sz w:val="18"/>
                <w:szCs w:val="18"/>
                <w:vertAlign w:val="subscript"/>
              </w:rPr>
              <w:t>2</w:t>
            </w:r>
          </w:p>
        </w:tc>
        <w:tc>
          <w:tcPr>
            <w:tcW w:w="405" w:type="pct"/>
            <w:vMerge w:val="restart"/>
            <w:vAlign w:val="center"/>
          </w:tcPr>
          <w:p>
            <w:pPr>
              <w:pStyle w:val="529"/>
              <w:ind w:left="17"/>
              <w:jc w:val="center"/>
              <w:rPr>
                <w:rFonts w:hint="eastAsia" w:ascii="宋体" w:hAnsi="宋体" w:eastAsia="宋体" w:cs="宋体"/>
                <w:i/>
                <w:sz w:val="18"/>
                <w:szCs w:val="18"/>
              </w:rPr>
            </w:pPr>
            <w:r>
              <w:rPr>
                <w:rFonts w:hint="eastAsia" w:ascii="宋体" w:hAnsi="宋体" w:eastAsia="宋体" w:cs="宋体"/>
                <w:i/>
                <w:sz w:val="18"/>
                <w:szCs w:val="18"/>
              </w:rPr>
              <w:t>B</w:t>
            </w:r>
          </w:p>
        </w:tc>
        <w:tc>
          <w:tcPr>
            <w:tcW w:w="284" w:type="pct"/>
            <w:vMerge w:val="restart"/>
            <w:vAlign w:val="center"/>
          </w:tcPr>
          <w:p>
            <w:pPr>
              <w:pStyle w:val="529"/>
              <w:spacing w:before="137"/>
              <w:ind w:left="102" w:right="87"/>
              <w:jc w:val="center"/>
              <w:rPr>
                <w:rFonts w:hint="eastAsia" w:ascii="宋体" w:hAnsi="宋体" w:eastAsia="宋体" w:cs="宋体"/>
                <w:sz w:val="18"/>
                <w:szCs w:val="18"/>
              </w:rPr>
            </w:pPr>
            <w:r>
              <w:rPr>
                <w:rFonts w:hint="eastAsia" w:ascii="宋体" w:hAnsi="宋体" w:eastAsia="宋体" w:cs="宋体"/>
                <w:sz w:val="18"/>
                <w:szCs w:val="18"/>
              </w:rPr>
              <w:t>质量</w:t>
            </w:r>
          </w:p>
          <w:p>
            <w:pPr>
              <w:pStyle w:val="529"/>
              <w:spacing w:before="151"/>
              <w:ind w:left="102" w:right="87"/>
              <w:jc w:val="center"/>
              <w:rPr>
                <w:rFonts w:hint="eastAsia" w:ascii="宋体" w:hAnsi="宋体" w:eastAsia="宋体" w:cs="宋体"/>
                <w:sz w:val="18"/>
                <w:szCs w:val="18"/>
              </w:rPr>
            </w:pPr>
            <w:r>
              <w:rPr>
                <w:rFonts w:hint="eastAsia" w:ascii="宋体" w:hAnsi="宋体" w:eastAsia="宋体" w:cs="宋体"/>
                <w:sz w:val="18"/>
                <w:szCs w:val="18"/>
              </w:rPr>
              <w:t>kg</w:t>
            </w:r>
          </w:p>
          <w:p>
            <w:pPr>
              <w:pStyle w:val="529"/>
              <w:spacing w:before="132" w:line="223" w:lineRule="exact"/>
              <w:ind w:left="15"/>
              <w:jc w:val="center"/>
              <w:rPr>
                <w:rFonts w:hint="eastAsia" w:ascii="宋体" w:hAnsi="宋体" w:eastAsia="宋体" w:cs="宋体"/>
                <w:sz w:val="18"/>
                <w:szCs w:val="18"/>
              </w:rPr>
            </w:pPr>
            <w:r>
              <w:rPr>
                <w:rFonts w:hint="eastAsia" w:ascii="宋体" w:hAnsi="宋体" w:eastAsia="宋体" w:cs="宋体"/>
                <w:sz w:val="18"/>
                <w:szCs w:val="18"/>
              </w:rPr>
              <w:t>≈</w:t>
            </w:r>
          </w:p>
        </w:tc>
        <w:tc>
          <w:tcPr>
            <w:tcW w:w="353" w:type="pct"/>
            <w:vMerge w:val="restart"/>
            <w:vAlign w:val="center"/>
          </w:tcPr>
          <w:p>
            <w:pPr>
              <w:pStyle w:val="529"/>
              <w:spacing w:before="137"/>
              <w:ind w:left="43" w:right="22"/>
              <w:jc w:val="center"/>
              <w:rPr>
                <w:rFonts w:hint="eastAsia" w:ascii="宋体" w:hAnsi="宋体" w:eastAsia="宋体" w:cs="宋体"/>
                <w:sz w:val="18"/>
                <w:szCs w:val="18"/>
              </w:rPr>
            </w:pPr>
            <w:r>
              <w:rPr>
                <w:rFonts w:hint="eastAsia" w:ascii="宋体" w:hAnsi="宋体" w:eastAsia="宋体" w:cs="宋体"/>
                <w:sz w:val="18"/>
                <w:szCs w:val="18"/>
              </w:rPr>
              <w:t>转动惯量</w:t>
            </w:r>
          </w:p>
          <w:p>
            <w:pPr>
              <w:pStyle w:val="529"/>
              <w:spacing w:before="151"/>
              <w:ind w:left="43" w:right="22"/>
              <w:jc w:val="center"/>
              <w:rPr>
                <w:rFonts w:hint="eastAsia" w:ascii="宋体" w:hAnsi="宋体" w:eastAsia="宋体" w:cs="宋体"/>
                <w:sz w:val="18"/>
                <w:szCs w:val="18"/>
              </w:rPr>
            </w:pPr>
            <w:r>
              <w:rPr>
                <w:rFonts w:hint="eastAsia" w:ascii="宋体" w:hAnsi="宋体" w:eastAsia="宋体" w:cs="宋体"/>
                <w:sz w:val="18"/>
                <w:szCs w:val="18"/>
              </w:rPr>
              <w:t>kg·m</w:t>
            </w:r>
            <w:r>
              <w:rPr>
                <w:rFonts w:hint="eastAsia" w:ascii="宋体" w:hAnsi="宋体" w:eastAsia="宋体" w:cs="宋体"/>
                <w:sz w:val="18"/>
                <w:szCs w:val="18"/>
                <w:vertAlign w:val="superscript"/>
              </w:rPr>
              <w:t>2</w:t>
            </w:r>
          </w:p>
          <w:p>
            <w:pPr>
              <w:pStyle w:val="529"/>
              <w:spacing w:before="132" w:line="223" w:lineRule="exact"/>
              <w:ind w:left="21"/>
              <w:jc w:val="center"/>
              <w:rPr>
                <w:rFonts w:hint="eastAsia" w:ascii="宋体" w:hAnsi="宋体" w:eastAsia="宋体" w:cs="宋体"/>
                <w:sz w:val="18"/>
                <w:szCs w:val="18"/>
              </w:rPr>
            </w:pPr>
            <w:r>
              <w:rPr>
                <w:rFonts w:hint="eastAsia" w:ascii="宋体" w:hAnsi="宋体" w:eastAsia="宋体" w:cs="宋体"/>
                <w:sz w:val="18"/>
                <w:szCs w:val="18"/>
              </w:rPr>
              <w:t>≈</w:t>
            </w:r>
          </w:p>
        </w:tc>
        <w:tc>
          <w:tcPr>
            <w:tcW w:w="342" w:type="pct"/>
            <w:vMerge w:val="restart"/>
            <w:vAlign w:val="center"/>
          </w:tcPr>
          <w:p>
            <w:pPr>
              <w:pStyle w:val="529"/>
              <w:spacing w:before="132" w:line="223" w:lineRule="exact"/>
              <w:ind w:left="21"/>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填充润滑脂量</w:t>
            </w:r>
          </w:p>
          <w:p>
            <w:pPr>
              <w:pStyle w:val="529"/>
              <w:spacing w:before="132" w:line="223" w:lineRule="exact"/>
              <w:ind w:left="21"/>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6"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Align w:val="center"/>
          </w:tcPr>
          <w:p>
            <w:pPr>
              <w:pStyle w:val="529"/>
              <w:spacing w:before="148" w:line="191" w:lineRule="exact"/>
              <w:ind w:left="156" w:right="140"/>
              <w:jc w:val="center"/>
              <w:rPr>
                <w:rFonts w:hint="eastAsia" w:ascii="宋体" w:hAnsi="宋体" w:eastAsia="宋体" w:cs="宋体"/>
                <w:sz w:val="11"/>
                <w:szCs w:val="11"/>
              </w:rPr>
            </w:pPr>
            <w:r>
              <w:rPr>
                <w:rFonts w:hint="eastAsia" w:ascii="宋体" w:hAnsi="宋体" w:eastAsia="宋体" w:cs="宋体"/>
                <w:i/>
                <w:position w:val="4"/>
                <w:sz w:val="18"/>
                <w:szCs w:val="18"/>
              </w:rPr>
              <w:t>d</w:t>
            </w:r>
            <w:r>
              <w:rPr>
                <w:rFonts w:hint="eastAsia" w:ascii="宋体" w:hAnsi="宋体" w:eastAsia="宋体" w:cs="宋体"/>
                <w:sz w:val="11"/>
                <w:szCs w:val="11"/>
              </w:rPr>
              <w:t>1</w:t>
            </w:r>
          </w:p>
        </w:tc>
        <w:tc>
          <w:tcPr>
            <w:tcW w:w="344" w:type="pct"/>
            <w:vAlign w:val="center"/>
          </w:tcPr>
          <w:p>
            <w:pPr>
              <w:pStyle w:val="529"/>
              <w:spacing w:before="148" w:line="191" w:lineRule="exact"/>
              <w:ind w:left="299"/>
              <w:jc w:val="center"/>
              <w:rPr>
                <w:rFonts w:hint="eastAsia" w:ascii="宋体" w:hAnsi="宋体" w:eastAsia="宋体" w:cs="宋体"/>
                <w:i/>
                <w:sz w:val="18"/>
                <w:szCs w:val="18"/>
              </w:rPr>
            </w:pPr>
            <w:r>
              <w:rPr>
                <w:rFonts w:hint="eastAsia" w:ascii="宋体" w:hAnsi="宋体" w:eastAsia="宋体" w:cs="宋体"/>
                <w:i/>
                <w:sz w:val="18"/>
                <w:szCs w:val="18"/>
              </w:rPr>
              <w:t>d</w:t>
            </w:r>
          </w:p>
        </w:tc>
        <w:tc>
          <w:tcPr>
            <w:tcW w:w="326" w:type="pct"/>
            <w:vAlign w:val="center"/>
          </w:tcPr>
          <w:p>
            <w:pPr>
              <w:pStyle w:val="529"/>
              <w:spacing w:before="148" w:line="191" w:lineRule="exact"/>
              <w:ind w:left="153" w:right="140"/>
              <w:jc w:val="center"/>
              <w:rPr>
                <w:rFonts w:hint="eastAsia" w:ascii="宋体" w:hAnsi="宋体" w:eastAsia="宋体" w:cs="宋体"/>
                <w:sz w:val="18"/>
                <w:szCs w:val="18"/>
              </w:rPr>
            </w:pPr>
            <w:r>
              <w:rPr>
                <w:rFonts w:hint="eastAsia" w:ascii="宋体" w:hAnsi="宋体" w:eastAsia="宋体" w:cs="宋体"/>
                <w:i/>
                <w:sz w:val="18"/>
                <w:szCs w:val="18"/>
              </w:rPr>
              <w:t>L</w:t>
            </w:r>
            <w:r>
              <w:rPr>
                <w:rFonts w:hint="eastAsia" w:ascii="宋体" w:hAnsi="宋体" w:eastAsia="宋体" w:cs="宋体"/>
                <w:sz w:val="18"/>
                <w:szCs w:val="18"/>
                <w:vertAlign w:val="subscript"/>
              </w:rPr>
              <w:t>1</w:t>
            </w:r>
          </w:p>
        </w:tc>
        <w:tc>
          <w:tcPr>
            <w:tcW w:w="343" w:type="pct"/>
            <w:vAlign w:val="center"/>
          </w:tcPr>
          <w:p>
            <w:pPr>
              <w:pStyle w:val="529"/>
              <w:spacing w:before="148" w:line="191" w:lineRule="exact"/>
              <w:ind w:left="293"/>
              <w:jc w:val="center"/>
              <w:rPr>
                <w:rFonts w:hint="eastAsia" w:ascii="宋体" w:hAnsi="宋体" w:eastAsia="宋体" w:cs="宋体"/>
                <w:i/>
                <w:sz w:val="18"/>
                <w:szCs w:val="18"/>
              </w:rPr>
            </w:pPr>
            <w:r>
              <w:rPr>
                <w:rFonts w:hint="eastAsia" w:ascii="宋体" w:hAnsi="宋体" w:eastAsia="宋体" w:cs="宋体"/>
                <w:i/>
                <w:sz w:val="18"/>
                <w:szCs w:val="18"/>
              </w:rPr>
              <w:t>L</w:t>
            </w:r>
          </w:p>
        </w:tc>
        <w:tc>
          <w:tcPr>
            <w:tcW w:w="305" w:type="pct"/>
            <w:vMerge w:val="continue"/>
            <w:vAlign w:val="center"/>
          </w:tcPr>
          <w:p>
            <w:pPr>
              <w:widowControl/>
              <w:autoSpaceDE/>
              <w:autoSpaceDN/>
              <w:jc w:val="center"/>
              <w:rPr>
                <w:rFonts w:hint="eastAsia" w:ascii="宋体" w:hAnsi="宋体" w:eastAsia="宋体" w:cs="宋体"/>
                <w:i/>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i/>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7"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2659" w:type="pct"/>
            <w:gridSpan w:val="8"/>
            <w:vAlign w:val="center"/>
          </w:tcPr>
          <w:p>
            <w:pPr>
              <w:pStyle w:val="529"/>
              <w:spacing w:before="148" w:line="192" w:lineRule="exact"/>
              <w:ind w:right="15" w:rightChars="0"/>
              <w:jc w:val="center"/>
              <w:rPr>
                <w:rFonts w:hint="eastAsia" w:ascii="宋体" w:hAnsi="宋体" w:eastAsia="宋体" w:cs="宋体"/>
                <w:sz w:val="18"/>
                <w:szCs w:val="18"/>
              </w:rPr>
            </w:pPr>
            <w:r>
              <w:rPr>
                <w:rFonts w:hint="eastAsia" w:ascii="宋体" w:hAnsi="宋体" w:eastAsia="宋体" w:cs="宋体"/>
                <w:sz w:val="18"/>
                <w:szCs w:val="18"/>
              </w:rPr>
              <w:t>mm</w:t>
            </w: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trPr>
        <w:tc>
          <w:tcPr>
            <w:tcW w:w="403" w:type="pct"/>
            <w:vMerge w:val="restart"/>
            <w:vAlign w:val="center"/>
          </w:tcPr>
          <w:p>
            <w:pPr>
              <w:pStyle w:val="529"/>
              <w:spacing w:before="1" w:line="415" w:lineRule="auto"/>
              <w:ind w:left="67" w:right="33"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175</w:t>
            </w:r>
          </w:p>
        </w:tc>
        <w:tc>
          <w:tcPr>
            <w:tcW w:w="515" w:type="pct"/>
            <w:vMerge w:val="restart"/>
            <w:vAlign w:val="center"/>
          </w:tcPr>
          <w:p>
            <w:pPr>
              <w:pStyle w:val="529"/>
              <w:ind w:left="157"/>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3.2～25</w:t>
            </w:r>
          </w:p>
        </w:tc>
        <w:tc>
          <w:tcPr>
            <w:tcW w:w="441" w:type="pct"/>
            <w:vMerge w:val="restart"/>
            <w:vAlign w:val="center"/>
          </w:tcPr>
          <w:p>
            <w:pPr>
              <w:pStyle w:val="529"/>
              <w:ind w:left="294"/>
              <w:jc w:val="center"/>
              <w:rPr>
                <w:rFonts w:hint="eastAsia" w:ascii="宋体" w:hAnsi="宋体" w:eastAsia="宋体" w:cs="宋体"/>
                <w:sz w:val="18"/>
                <w:szCs w:val="18"/>
              </w:rPr>
            </w:pPr>
            <w:r>
              <w:rPr>
                <w:rFonts w:hint="eastAsia" w:ascii="宋体" w:hAnsi="宋体" w:eastAsia="宋体" w:cs="宋体"/>
                <w:sz w:val="18"/>
                <w:szCs w:val="18"/>
              </w:rPr>
              <w:t>5000</w:t>
            </w:r>
          </w:p>
        </w:tc>
        <w:tc>
          <w:tcPr>
            <w:tcW w:w="323" w:type="pct"/>
            <w:vMerge w:val="restart"/>
            <w:vAlign w:val="center"/>
          </w:tcPr>
          <w:p>
            <w:pPr>
              <w:pStyle w:val="529"/>
              <w:ind w:left="155" w:right="140"/>
              <w:jc w:val="center"/>
              <w:rPr>
                <w:rFonts w:hint="eastAsia" w:ascii="宋体" w:hAnsi="宋体" w:eastAsia="宋体" w:cs="宋体"/>
                <w:sz w:val="18"/>
                <w:szCs w:val="18"/>
              </w:rPr>
            </w:pPr>
            <w:r>
              <w:rPr>
                <w:rFonts w:hint="eastAsia" w:ascii="宋体" w:hAnsi="宋体" w:eastAsia="宋体" w:cs="宋体"/>
                <w:sz w:val="18"/>
                <w:szCs w:val="18"/>
              </w:rPr>
              <w:t>16</w:t>
            </w:r>
          </w:p>
        </w:tc>
        <w:tc>
          <w:tcPr>
            <w:tcW w:w="344" w:type="pct"/>
            <w:vAlign w:val="center"/>
          </w:tcPr>
          <w:p>
            <w:pPr>
              <w:pStyle w:val="529"/>
              <w:spacing w:before="148"/>
              <w:ind w:left="188" w:right="174"/>
              <w:jc w:val="center"/>
              <w:rPr>
                <w:rFonts w:hint="eastAsia" w:ascii="宋体" w:hAnsi="宋体" w:eastAsia="宋体" w:cs="宋体"/>
                <w:sz w:val="18"/>
                <w:szCs w:val="18"/>
              </w:rPr>
            </w:pPr>
            <w:r>
              <w:rPr>
                <w:rFonts w:hint="eastAsia" w:ascii="宋体" w:hAnsi="宋体" w:eastAsia="宋体" w:cs="宋体"/>
                <w:sz w:val="18"/>
                <w:szCs w:val="18"/>
              </w:rPr>
              <w:t>20</w:t>
            </w:r>
          </w:p>
          <w:p>
            <w:pPr>
              <w:pStyle w:val="529"/>
              <w:spacing w:before="153" w:line="191" w:lineRule="exact"/>
              <w:ind w:left="188" w:right="174"/>
              <w:jc w:val="center"/>
              <w:rPr>
                <w:rFonts w:hint="eastAsia" w:ascii="宋体" w:hAnsi="宋体" w:eastAsia="宋体" w:cs="宋体"/>
                <w:sz w:val="18"/>
                <w:szCs w:val="18"/>
              </w:rPr>
            </w:pPr>
            <w:r>
              <w:rPr>
                <w:rFonts w:hint="eastAsia" w:ascii="宋体" w:hAnsi="宋体" w:eastAsia="宋体" w:cs="宋体"/>
                <w:sz w:val="18"/>
                <w:szCs w:val="18"/>
              </w:rPr>
              <w:t>22</w:t>
            </w:r>
          </w:p>
        </w:tc>
        <w:tc>
          <w:tcPr>
            <w:tcW w:w="326" w:type="pct"/>
            <w:vMerge w:val="restart"/>
            <w:vAlign w:val="center"/>
          </w:tcPr>
          <w:p>
            <w:pPr>
              <w:pStyle w:val="529"/>
              <w:ind w:left="154" w:right="140"/>
              <w:jc w:val="center"/>
              <w:rPr>
                <w:rFonts w:hint="eastAsia" w:ascii="宋体" w:hAnsi="宋体" w:eastAsia="宋体" w:cs="宋体"/>
                <w:sz w:val="18"/>
                <w:szCs w:val="18"/>
              </w:rPr>
            </w:pPr>
            <w:r>
              <w:rPr>
                <w:rFonts w:hint="eastAsia" w:ascii="宋体" w:hAnsi="宋体" w:eastAsia="宋体" w:cs="宋体"/>
                <w:sz w:val="18"/>
                <w:szCs w:val="18"/>
              </w:rPr>
              <w:t>62</w:t>
            </w:r>
          </w:p>
        </w:tc>
        <w:tc>
          <w:tcPr>
            <w:tcW w:w="343" w:type="pct"/>
            <w:vAlign w:val="center"/>
          </w:tcPr>
          <w:p>
            <w:pPr>
              <w:pStyle w:val="529"/>
              <w:ind w:left="252"/>
              <w:jc w:val="center"/>
              <w:rPr>
                <w:rFonts w:hint="eastAsia" w:ascii="宋体" w:hAnsi="宋体" w:eastAsia="宋体" w:cs="宋体"/>
                <w:sz w:val="18"/>
                <w:szCs w:val="18"/>
              </w:rPr>
            </w:pPr>
            <w:r>
              <w:rPr>
                <w:rFonts w:hint="eastAsia" w:ascii="宋体" w:hAnsi="宋体" w:eastAsia="宋体" w:cs="宋体"/>
                <w:sz w:val="18"/>
                <w:szCs w:val="18"/>
              </w:rPr>
              <w:t>38</w:t>
            </w:r>
          </w:p>
        </w:tc>
        <w:tc>
          <w:tcPr>
            <w:tcW w:w="305" w:type="pct"/>
            <w:vMerge w:val="restart"/>
            <w:vAlign w:val="center"/>
          </w:tcPr>
          <w:p>
            <w:pPr>
              <w:pStyle w:val="529"/>
              <w:ind w:left="185"/>
              <w:jc w:val="center"/>
              <w:rPr>
                <w:rFonts w:hint="eastAsia" w:ascii="宋体" w:hAnsi="宋体" w:eastAsia="宋体" w:cs="宋体"/>
                <w:sz w:val="18"/>
                <w:szCs w:val="18"/>
              </w:rPr>
            </w:pPr>
            <w:r>
              <w:rPr>
                <w:rFonts w:hint="eastAsia" w:ascii="宋体" w:hAnsi="宋体" w:eastAsia="宋体" w:cs="宋体"/>
                <w:sz w:val="18"/>
                <w:szCs w:val="18"/>
              </w:rPr>
              <w:t>175</w:t>
            </w:r>
          </w:p>
        </w:tc>
        <w:tc>
          <w:tcPr>
            <w:tcW w:w="304" w:type="pct"/>
            <w:vMerge w:val="restart"/>
            <w:vAlign w:val="center"/>
          </w:tcPr>
          <w:p>
            <w:pPr>
              <w:pStyle w:val="529"/>
              <w:ind w:left="202" w:right="186"/>
              <w:jc w:val="center"/>
              <w:rPr>
                <w:rFonts w:hint="eastAsia" w:ascii="宋体" w:hAnsi="宋体" w:eastAsia="宋体" w:cs="宋体"/>
                <w:sz w:val="18"/>
                <w:szCs w:val="18"/>
              </w:rPr>
            </w:pPr>
            <w:r>
              <w:rPr>
                <w:rFonts w:hint="eastAsia" w:ascii="宋体" w:hAnsi="宋体" w:eastAsia="宋体" w:cs="宋体"/>
                <w:sz w:val="18"/>
                <w:szCs w:val="18"/>
              </w:rPr>
              <w:t>40</w:t>
            </w:r>
          </w:p>
        </w:tc>
        <w:tc>
          <w:tcPr>
            <w:tcW w:w="305" w:type="pct"/>
            <w:vMerge w:val="restart"/>
            <w:vAlign w:val="center"/>
          </w:tcPr>
          <w:p>
            <w:pPr>
              <w:pStyle w:val="529"/>
              <w:ind w:left="202" w:right="185"/>
              <w:jc w:val="center"/>
              <w:rPr>
                <w:rFonts w:hint="eastAsia" w:ascii="宋体" w:hAnsi="宋体" w:eastAsia="宋体" w:cs="宋体"/>
                <w:sz w:val="18"/>
                <w:szCs w:val="18"/>
              </w:rPr>
            </w:pPr>
            <w:r>
              <w:rPr>
                <w:rFonts w:hint="eastAsia" w:ascii="宋体" w:hAnsi="宋体" w:eastAsia="宋体" w:cs="宋体"/>
                <w:sz w:val="18"/>
                <w:szCs w:val="18"/>
              </w:rPr>
              <w:t>94</w:t>
            </w:r>
          </w:p>
        </w:tc>
        <w:tc>
          <w:tcPr>
            <w:tcW w:w="405" w:type="pct"/>
            <w:vMerge w:val="restart"/>
            <w:vAlign w:val="center"/>
          </w:tcPr>
          <w:p>
            <w:pPr>
              <w:pStyle w:val="529"/>
              <w:ind w:left="210"/>
              <w:jc w:val="center"/>
              <w:rPr>
                <w:rFonts w:hint="eastAsia" w:ascii="宋体" w:hAnsi="宋体" w:eastAsia="宋体" w:cs="宋体"/>
                <w:sz w:val="18"/>
                <w:szCs w:val="18"/>
              </w:rPr>
            </w:pPr>
            <w:r>
              <w:rPr>
                <w:rFonts w:hint="eastAsia" w:ascii="宋体" w:hAnsi="宋体" w:eastAsia="宋体" w:cs="宋体"/>
                <w:sz w:val="18"/>
                <w:szCs w:val="18"/>
              </w:rPr>
              <w:t>3.2</w:t>
            </w:r>
          </w:p>
        </w:tc>
        <w:tc>
          <w:tcPr>
            <w:tcW w:w="284" w:type="pct"/>
            <w:vMerge w:val="restart"/>
            <w:vAlign w:val="center"/>
          </w:tcPr>
          <w:p>
            <w:pPr>
              <w:pStyle w:val="529"/>
              <w:ind w:left="189"/>
              <w:jc w:val="center"/>
              <w:rPr>
                <w:rFonts w:hint="eastAsia" w:ascii="宋体" w:hAnsi="宋体" w:eastAsia="宋体" w:cs="宋体"/>
                <w:sz w:val="18"/>
                <w:szCs w:val="18"/>
              </w:rPr>
            </w:pPr>
            <w:r>
              <w:rPr>
                <w:rFonts w:hint="eastAsia" w:ascii="宋体" w:hAnsi="宋体" w:eastAsia="宋体" w:cs="宋体"/>
                <w:sz w:val="18"/>
                <w:szCs w:val="18"/>
              </w:rPr>
              <w:t>6.0</w:t>
            </w:r>
          </w:p>
        </w:tc>
        <w:tc>
          <w:tcPr>
            <w:tcW w:w="353" w:type="pct"/>
            <w:vMerge w:val="restart"/>
            <w:vAlign w:val="center"/>
          </w:tcPr>
          <w:p>
            <w:pPr>
              <w:pStyle w:val="529"/>
              <w:ind w:left="174"/>
              <w:jc w:val="center"/>
              <w:rPr>
                <w:rFonts w:hint="eastAsia" w:ascii="宋体" w:hAnsi="宋体" w:eastAsia="宋体" w:cs="宋体"/>
                <w:sz w:val="18"/>
                <w:szCs w:val="18"/>
              </w:rPr>
            </w:pPr>
            <w:r>
              <w:rPr>
                <w:rFonts w:hint="eastAsia" w:ascii="宋体" w:hAnsi="宋体" w:eastAsia="宋体" w:cs="宋体"/>
                <w:sz w:val="18"/>
                <w:szCs w:val="18"/>
              </w:rPr>
              <w:t>0.0057</w:t>
            </w:r>
          </w:p>
        </w:tc>
        <w:tc>
          <w:tcPr>
            <w:tcW w:w="342" w:type="pct"/>
            <w:vMerge w:val="restart"/>
            <w:vAlign w:val="center"/>
          </w:tcPr>
          <w:p>
            <w:pPr>
              <w:pStyle w:val="529"/>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color w:val="auto"/>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48"/>
              <w:ind w:left="188" w:right="174"/>
              <w:jc w:val="center"/>
              <w:rPr>
                <w:rFonts w:hint="eastAsia" w:ascii="宋体" w:hAnsi="宋体" w:eastAsia="宋体" w:cs="宋体"/>
                <w:sz w:val="18"/>
                <w:szCs w:val="18"/>
              </w:rPr>
            </w:pPr>
            <w:r>
              <w:rPr>
                <w:rFonts w:hint="eastAsia" w:ascii="宋体" w:hAnsi="宋体" w:eastAsia="宋体" w:cs="宋体"/>
                <w:sz w:val="18"/>
                <w:szCs w:val="18"/>
              </w:rPr>
              <w:t>24</w:t>
            </w:r>
          </w:p>
          <w:p>
            <w:pPr>
              <w:pStyle w:val="529"/>
              <w:spacing w:before="153" w:line="191" w:lineRule="exact"/>
              <w:ind w:left="188" w:right="174"/>
              <w:jc w:val="center"/>
              <w:rPr>
                <w:rFonts w:hint="eastAsia" w:ascii="宋体" w:hAnsi="宋体" w:eastAsia="宋体" w:cs="宋体"/>
                <w:sz w:val="18"/>
                <w:szCs w:val="18"/>
              </w:rPr>
            </w:pPr>
            <w:r>
              <w:rPr>
                <w:rFonts w:hint="eastAsia" w:ascii="宋体" w:hAnsi="宋体" w:eastAsia="宋体" w:cs="宋体"/>
                <w:sz w:val="18"/>
                <w:szCs w:val="18"/>
              </w:rPr>
              <w:t>25</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ind w:left="253"/>
              <w:jc w:val="center"/>
              <w:rPr>
                <w:rFonts w:hint="eastAsia" w:ascii="宋体" w:hAnsi="宋体" w:eastAsia="宋体" w:cs="宋体"/>
                <w:sz w:val="18"/>
                <w:szCs w:val="18"/>
              </w:rPr>
            </w:pPr>
            <w:r>
              <w:rPr>
                <w:rFonts w:hint="eastAsia" w:ascii="宋体" w:hAnsi="宋体" w:eastAsia="宋体" w:cs="宋体"/>
                <w:sz w:val="18"/>
                <w:szCs w:val="18"/>
              </w:rPr>
              <w:t>44</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trPr>
        <w:tc>
          <w:tcPr>
            <w:tcW w:w="403" w:type="pct"/>
            <w:vMerge w:val="restart"/>
            <w:vAlign w:val="center"/>
          </w:tcPr>
          <w:p>
            <w:pPr>
              <w:pStyle w:val="529"/>
              <w:spacing w:before="1" w:line="415" w:lineRule="auto"/>
              <w:ind w:left="67" w:right="33"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180</w:t>
            </w:r>
          </w:p>
        </w:tc>
        <w:tc>
          <w:tcPr>
            <w:tcW w:w="515" w:type="pct"/>
            <w:vMerge w:val="restart"/>
            <w:vAlign w:val="center"/>
          </w:tcPr>
          <w:p>
            <w:pPr>
              <w:pStyle w:val="529"/>
              <w:ind w:left="293"/>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10～56</w:t>
            </w:r>
          </w:p>
        </w:tc>
        <w:tc>
          <w:tcPr>
            <w:tcW w:w="441" w:type="pct"/>
            <w:vMerge w:val="restart"/>
            <w:vAlign w:val="center"/>
          </w:tcPr>
          <w:p>
            <w:pPr>
              <w:pStyle w:val="529"/>
              <w:ind w:left="295"/>
              <w:jc w:val="center"/>
              <w:rPr>
                <w:rFonts w:hint="eastAsia" w:ascii="宋体" w:hAnsi="宋体" w:eastAsia="宋体" w:cs="宋体"/>
                <w:sz w:val="18"/>
                <w:szCs w:val="18"/>
              </w:rPr>
            </w:pPr>
            <w:r>
              <w:rPr>
                <w:rFonts w:hint="eastAsia" w:ascii="宋体" w:hAnsi="宋体" w:eastAsia="宋体" w:cs="宋体"/>
                <w:sz w:val="18"/>
                <w:szCs w:val="18"/>
              </w:rPr>
              <w:t>4800</w:t>
            </w:r>
          </w:p>
        </w:tc>
        <w:tc>
          <w:tcPr>
            <w:tcW w:w="323" w:type="pct"/>
            <w:vMerge w:val="restart"/>
            <w:vAlign w:val="center"/>
          </w:tcPr>
          <w:p>
            <w:pPr>
              <w:pStyle w:val="529"/>
              <w:ind w:left="156" w:right="140"/>
              <w:jc w:val="center"/>
              <w:rPr>
                <w:rFonts w:hint="eastAsia" w:ascii="宋体" w:hAnsi="宋体" w:eastAsia="宋体" w:cs="宋体"/>
                <w:sz w:val="18"/>
                <w:szCs w:val="18"/>
              </w:rPr>
            </w:pPr>
            <w:r>
              <w:rPr>
                <w:rFonts w:hint="eastAsia" w:ascii="宋体" w:hAnsi="宋体" w:eastAsia="宋体" w:cs="宋体"/>
                <w:sz w:val="18"/>
                <w:szCs w:val="18"/>
              </w:rPr>
              <w:t>22</w:t>
            </w:r>
          </w:p>
        </w:tc>
        <w:tc>
          <w:tcPr>
            <w:tcW w:w="344" w:type="pct"/>
            <w:vAlign w:val="center"/>
          </w:tcPr>
          <w:p>
            <w:pPr>
              <w:pStyle w:val="529"/>
              <w:spacing w:before="148"/>
              <w:ind w:left="188" w:right="174"/>
              <w:jc w:val="center"/>
              <w:rPr>
                <w:rFonts w:hint="eastAsia" w:ascii="宋体" w:hAnsi="宋体" w:eastAsia="宋体" w:cs="宋体"/>
                <w:sz w:val="18"/>
                <w:szCs w:val="18"/>
              </w:rPr>
            </w:pPr>
            <w:r>
              <w:rPr>
                <w:rFonts w:hint="eastAsia" w:ascii="宋体" w:hAnsi="宋体" w:eastAsia="宋体" w:cs="宋体"/>
                <w:sz w:val="18"/>
                <w:szCs w:val="18"/>
              </w:rPr>
              <w:t>25</w:t>
            </w:r>
          </w:p>
          <w:p>
            <w:pPr>
              <w:pStyle w:val="529"/>
              <w:spacing w:before="153" w:line="192" w:lineRule="exact"/>
              <w:ind w:left="188" w:right="174"/>
              <w:jc w:val="center"/>
              <w:rPr>
                <w:rFonts w:hint="eastAsia" w:ascii="宋体" w:hAnsi="宋体" w:eastAsia="宋体" w:cs="宋体"/>
                <w:sz w:val="18"/>
                <w:szCs w:val="18"/>
              </w:rPr>
            </w:pPr>
            <w:r>
              <w:rPr>
                <w:rFonts w:hint="eastAsia" w:ascii="宋体" w:hAnsi="宋体" w:eastAsia="宋体" w:cs="宋体"/>
                <w:sz w:val="18"/>
                <w:szCs w:val="18"/>
              </w:rPr>
              <w:t>28</w:t>
            </w:r>
          </w:p>
        </w:tc>
        <w:tc>
          <w:tcPr>
            <w:tcW w:w="326" w:type="pct"/>
            <w:vMerge w:val="restart"/>
            <w:vAlign w:val="center"/>
          </w:tcPr>
          <w:p>
            <w:pPr>
              <w:pStyle w:val="529"/>
              <w:ind w:left="154" w:right="140"/>
              <w:jc w:val="center"/>
              <w:rPr>
                <w:rFonts w:hint="eastAsia" w:ascii="宋体" w:hAnsi="宋体" w:eastAsia="宋体" w:cs="宋体"/>
                <w:sz w:val="18"/>
                <w:szCs w:val="18"/>
              </w:rPr>
            </w:pPr>
            <w:r>
              <w:rPr>
                <w:rFonts w:hint="eastAsia" w:ascii="宋体" w:hAnsi="宋体" w:eastAsia="宋体" w:cs="宋体"/>
                <w:sz w:val="18"/>
                <w:szCs w:val="18"/>
              </w:rPr>
              <w:t>82</w:t>
            </w:r>
          </w:p>
        </w:tc>
        <w:tc>
          <w:tcPr>
            <w:tcW w:w="343" w:type="pct"/>
            <w:vAlign w:val="center"/>
          </w:tcPr>
          <w:p>
            <w:pPr>
              <w:pStyle w:val="529"/>
              <w:ind w:left="252"/>
              <w:jc w:val="center"/>
              <w:rPr>
                <w:rFonts w:hint="eastAsia" w:ascii="宋体" w:hAnsi="宋体" w:eastAsia="宋体" w:cs="宋体"/>
                <w:sz w:val="18"/>
                <w:szCs w:val="18"/>
              </w:rPr>
            </w:pPr>
            <w:r>
              <w:rPr>
                <w:rFonts w:hint="eastAsia" w:ascii="宋体" w:hAnsi="宋体" w:eastAsia="宋体" w:cs="宋体"/>
                <w:sz w:val="18"/>
                <w:szCs w:val="18"/>
              </w:rPr>
              <w:t>44</w:t>
            </w:r>
          </w:p>
        </w:tc>
        <w:tc>
          <w:tcPr>
            <w:tcW w:w="305" w:type="pct"/>
            <w:vMerge w:val="restart"/>
            <w:vAlign w:val="center"/>
          </w:tcPr>
          <w:p>
            <w:pPr>
              <w:pStyle w:val="529"/>
              <w:ind w:left="185"/>
              <w:jc w:val="center"/>
              <w:rPr>
                <w:rFonts w:hint="eastAsia" w:ascii="宋体" w:hAnsi="宋体" w:eastAsia="宋体" w:cs="宋体"/>
                <w:sz w:val="18"/>
                <w:szCs w:val="18"/>
              </w:rPr>
            </w:pPr>
            <w:r>
              <w:rPr>
                <w:rFonts w:hint="eastAsia" w:ascii="宋体" w:hAnsi="宋体" w:eastAsia="宋体" w:cs="宋体"/>
                <w:sz w:val="18"/>
                <w:szCs w:val="18"/>
              </w:rPr>
              <w:t>181</w:t>
            </w:r>
          </w:p>
        </w:tc>
        <w:tc>
          <w:tcPr>
            <w:tcW w:w="304" w:type="pct"/>
            <w:vMerge w:val="restart"/>
            <w:vAlign w:val="center"/>
          </w:tcPr>
          <w:p>
            <w:pPr>
              <w:pStyle w:val="529"/>
              <w:ind w:left="202" w:right="187"/>
              <w:jc w:val="center"/>
              <w:rPr>
                <w:rFonts w:hint="eastAsia" w:ascii="宋体" w:hAnsi="宋体" w:eastAsia="宋体" w:cs="宋体"/>
                <w:sz w:val="18"/>
                <w:szCs w:val="18"/>
              </w:rPr>
            </w:pPr>
            <w:r>
              <w:rPr>
                <w:rFonts w:hint="eastAsia" w:ascii="宋体" w:hAnsi="宋体" w:eastAsia="宋体" w:cs="宋体"/>
                <w:sz w:val="18"/>
                <w:szCs w:val="18"/>
              </w:rPr>
              <w:t>46</w:t>
            </w:r>
          </w:p>
        </w:tc>
        <w:tc>
          <w:tcPr>
            <w:tcW w:w="305" w:type="pct"/>
            <w:vMerge w:val="restar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103</w:t>
            </w:r>
          </w:p>
        </w:tc>
        <w:tc>
          <w:tcPr>
            <w:tcW w:w="405" w:type="pct"/>
            <w:vMerge w:val="restart"/>
            <w:vAlign w:val="center"/>
          </w:tcPr>
          <w:p>
            <w:pPr>
              <w:pStyle w:val="529"/>
              <w:ind w:left="210"/>
              <w:jc w:val="center"/>
              <w:rPr>
                <w:rFonts w:hint="eastAsia" w:ascii="宋体" w:hAnsi="宋体" w:eastAsia="宋体" w:cs="宋体"/>
                <w:sz w:val="18"/>
                <w:szCs w:val="18"/>
              </w:rPr>
            </w:pPr>
            <w:r>
              <w:rPr>
                <w:rFonts w:hint="eastAsia" w:ascii="宋体" w:hAnsi="宋体" w:eastAsia="宋体" w:cs="宋体"/>
                <w:sz w:val="18"/>
                <w:szCs w:val="18"/>
              </w:rPr>
              <w:t>3.2</w:t>
            </w:r>
          </w:p>
        </w:tc>
        <w:tc>
          <w:tcPr>
            <w:tcW w:w="284" w:type="pct"/>
            <w:vMerge w:val="restart"/>
            <w:vAlign w:val="center"/>
          </w:tcPr>
          <w:p>
            <w:pPr>
              <w:pStyle w:val="529"/>
              <w:ind w:left="189"/>
              <w:jc w:val="center"/>
              <w:rPr>
                <w:rFonts w:hint="eastAsia" w:ascii="宋体" w:hAnsi="宋体" w:eastAsia="宋体" w:cs="宋体"/>
                <w:sz w:val="18"/>
                <w:szCs w:val="18"/>
              </w:rPr>
            </w:pPr>
            <w:r>
              <w:rPr>
                <w:rFonts w:hint="eastAsia" w:ascii="宋体" w:hAnsi="宋体" w:eastAsia="宋体" w:cs="宋体"/>
                <w:sz w:val="18"/>
                <w:szCs w:val="18"/>
              </w:rPr>
              <w:t>7.2</w:t>
            </w:r>
          </w:p>
        </w:tc>
        <w:tc>
          <w:tcPr>
            <w:tcW w:w="353" w:type="pct"/>
            <w:vMerge w:val="restart"/>
            <w:vAlign w:val="center"/>
          </w:tcPr>
          <w:p>
            <w:pPr>
              <w:pStyle w:val="529"/>
              <w:ind w:left="174"/>
              <w:jc w:val="center"/>
              <w:rPr>
                <w:rFonts w:hint="eastAsia" w:ascii="宋体" w:hAnsi="宋体" w:eastAsia="宋体" w:cs="宋体"/>
                <w:sz w:val="18"/>
                <w:szCs w:val="18"/>
              </w:rPr>
            </w:pPr>
            <w:r>
              <w:rPr>
                <w:rFonts w:hint="eastAsia" w:ascii="宋体" w:hAnsi="宋体" w:eastAsia="宋体" w:cs="宋体"/>
                <w:sz w:val="18"/>
                <w:szCs w:val="18"/>
              </w:rPr>
              <w:t>0.0125</w:t>
            </w:r>
          </w:p>
        </w:tc>
        <w:tc>
          <w:tcPr>
            <w:tcW w:w="342" w:type="pct"/>
            <w:vMerge w:val="restart"/>
            <w:vAlign w:val="center"/>
          </w:tcPr>
          <w:p>
            <w:pPr>
              <w:pStyle w:val="529"/>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color w:val="auto"/>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48"/>
              <w:ind w:left="188" w:right="174"/>
              <w:jc w:val="center"/>
              <w:rPr>
                <w:rFonts w:hint="eastAsia" w:ascii="宋体" w:hAnsi="宋体" w:eastAsia="宋体" w:cs="宋体"/>
                <w:sz w:val="18"/>
                <w:szCs w:val="18"/>
              </w:rPr>
            </w:pPr>
            <w:r>
              <w:rPr>
                <w:rFonts w:hint="eastAsia" w:ascii="宋体" w:hAnsi="宋体" w:eastAsia="宋体" w:cs="宋体"/>
                <w:sz w:val="18"/>
                <w:szCs w:val="18"/>
              </w:rPr>
              <w:t>30</w:t>
            </w:r>
          </w:p>
          <w:p>
            <w:pPr>
              <w:pStyle w:val="529"/>
              <w:spacing w:before="153" w:line="191" w:lineRule="exact"/>
              <w:ind w:left="188" w:right="174"/>
              <w:jc w:val="center"/>
              <w:rPr>
                <w:rFonts w:hint="eastAsia" w:ascii="宋体" w:hAnsi="宋体" w:eastAsia="宋体" w:cs="宋体"/>
                <w:sz w:val="18"/>
                <w:szCs w:val="18"/>
              </w:rPr>
            </w:pPr>
            <w:r>
              <w:rPr>
                <w:rFonts w:hint="eastAsia" w:ascii="宋体" w:hAnsi="宋体" w:eastAsia="宋体" w:cs="宋体"/>
                <w:sz w:val="18"/>
                <w:szCs w:val="18"/>
              </w:rPr>
              <w:t>32</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ind w:left="252"/>
              <w:jc w:val="center"/>
              <w:rPr>
                <w:rFonts w:hint="eastAsia" w:ascii="宋体" w:hAnsi="宋体" w:eastAsia="宋体" w:cs="宋体"/>
                <w:sz w:val="18"/>
                <w:szCs w:val="18"/>
              </w:rPr>
            </w:pPr>
            <w:r>
              <w:rPr>
                <w:rFonts w:hint="eastAsia" w:ascii="宋体" w:hAnsi="宋体" w:eastAsia="宋体" w:cs="宋体"/>
                <w:sz w:val="18"/>
                <w:szCs w:val="18"/>
              </w:rPr>
              <w:t>60</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1" w:hRule="atLeast"/>
        </w:trPr>
        <w:tc>
          <w:tcPr>
            <w:tcW w:w="403" w:type="pct"/>
            <w:vAlign w:val="center"/>
          </w:tcPr>
          <w:p>
            <w:pPr>
              <w:pStyle w:val="529"/>
              <w:spacing w:line="415" w:lineRule="auto"/>
              <w:ind w:left="67" w:right="33"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200</w:t>
            </w:r>
          </w:p>
        </w:tc>
        <w:tc>
          <w:tcPr>
            <w:tcW w:w="515" w:type="pct"/>
            <w:vAlign w:val="center"/>
          </w:tcPr>
          <w:p>
            <w:pPr>
              <w:pStyle w:val="529"/>
              <w:spacing w:before="1"/>
              <w:ind w:left="293"/>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16～90</w:t>
            </w:r>
          </w:p>
        </w:tc>
        <w:tc>
          <w:tcPr>
            <w:tcW w:w="441" w:type="pct"/>
            <w:vAlign w:val="center"/>
          </w:tcPr>
          <w:p>
            <w:pPr>
              <w:pStyle w:val="529"/>
              <w:spacing w:before="1"/>
              <w:ind w:left="295"/>
              <w:jc w:val="center"/>
              <w:rPr>
                <w:rFonts w:hint="eastAsia" w:ascii="宋体" w:hAnsi="宋体" w:eastAsia="宋体" w:cs="宋体"/>
                <w:sz w:val="18"/>
                <w:szCs w:val="18"/>
              </w:rPr>
            </w:pPr>
            <w:r>
              <w:rPr>
                <w:rFonts w:hint="eastAsia" w:ascii="宋体" w:hAnsi="宋体" w:eastAsia="宋体" w:cs="宋体"/>
                <w:sz w:val="18"/>
                <w:szCs w:val="18"/>
              </w:rPr>
              <w:t>4200</w:t>
            </w:r>
          </w:p>
        </w:tc>
        <w:tc>
          <w:tcPr>
            <w:tcW w:w="323" w:type="pct"/>
            <w:vAlign w:val="center"/>
          </w:tcPr>
          <w:p>
            <w:pPr>
              <w:pStyle w:val="529"/>
              <w:spacing w:before="1"/>
              <w:ind w:left="156" w:right="140"/>
              <w:jc w:val="center"/>
              <w:rPr>
                <w:rFonts w:hint="eastAsia" w:ascii="宋体" w:hAnsi="宋体" w:eastAsia="宋体" w:cs="宋体"/>
                <w:sz w:val="18"/>
                <w:szCs w:val="18"/>
              </w:rPr>
            </w:pPr>
            <w:r>
              <w:rPr>
                <w:rFonts w:hint="eastAsia" w:ascii="宋体" w:hAnsi="宋体" w:eastAsia="宋体" w:cs="宋体"/>
                <w:sz w:val="18"/>
                <w:szCs w:val="18"/>
              </w:rPr>
              <w:t>25</w:t>
            </w:r>
          </w:p>
        </w:tc>
        <w:tc>
          <w:tcPr>
            <w:tcW w:w="344" w:type="pct"/>
            <w:vAlign w:val="center"/>
          </w:tcPr>
          <w:p>
            <w:pPr>
              <w:pStyle w:val="529"/>
              <w:spacing w:before="148"/>
              <w:ind w:left="188" w:right="174"/>
              <w:jc w:val="center"/>
              <w:rPr>
                <w:rFonts w:hint="eastAsia" w:ascii="宋体" w:hAnsi="宋体" w:eastAsia="宋体" w:cs="宋体"/>
                <w:sz w:val="18"/>
                <w:szCs w:val="18"/>
              </w:rPr>
            </w:pPr>
            <w:r>
              <w:rPr>
                <w:rFonts w:hint="eastAsia" w:ascii="宋体" w:hAnsi="宋体" w:eastAsia="宋体" w:cs="宋体"/>
                <w:sz w:val="18"/>
                <w:szCs w:val="18"/>
              </w:rPr>
              <w:t>32</w:t>
            </w:r>
          </w:p>
          <w:p>
            <w:pPr>
              <w:pStyle w:val="529"/>
              <w:spacing w:before="153"/>
              <w:ind w:left="188" w:right="174"/>
              <w:jc w:val="center"/>
              <w:rPr>
                <w:rFonts w:hint="eastAsia" w:ascii="宋体" w:hAnsi="宋体" w:eastAsia="宋体" w:cs="宋体"/>
                <w:sz w:val="18"/>
                <w:szCs w:val="18"/>
              </w:rPr>
            </w:pPr>
            <w:r>
              <w:rPr>
                <w:rFonts w:hint="eastAsia" w:ascii="宋体" w:hAnsi="宋体" w:eastAsia="宋体" w:cs="宋体"/>
                <w:sz w:val="18"/>
                <w:szCs w:val="18"/>
              </w:rPr>
              <w:t>35</w:t>
            </w:r>
          </w:p>
          <w:p>
            <w:pPr>
              <w:pStyle w:val="529"/>
              <w:spacing w:before="153" w:line="191" w:lineRule="exact"/>
              <w:ind w:left="188" w:right="174"/>
              <w:jc w:val="center"/>
              <w:rPr>
                <w:rFonts w:hint="eastAsia" w:ascii="宋体" w:hAnsi="宋体" w:eastAsia="宋体" w:cs="宋体"/>
                <w:sz w:val="18"/>
                <w:szCs w:val="18"/>
              </w:rPr>
            </w:pPr>
            <w:r>
              <w:rPr>
                <w:rFonts w:hint="eastAsia" w:ascii="宋体" w:hAnsi="宋体" w:eastAsia="宋体" w:cs="宋体"/>
                <w:sz w:val="18"/>
                <w:szCs w:val="18"/>
              </w:rPr>
              <w:t>38</w:t>
            </w:r>
          </w:p>
        </w:tc>
        <w:tc>
          <w:tcPr>
            <w:tcW w:w="326" w:type="pct"/>
            <w:vAlign w:val="center"/>
          </w:tcPr>
          <w:p>
            <w:pPr>
              <w:pStyle w:val="529"/>
              <w:spacing w:before="1"/>
              <w:ind w:left="154" w:right="140"/>
              <w:jc w:val="center"/>
              <w:rPr>
                <w:rFonts w:hint="eastAsia" w:ascii="宋体" w:hAnsi="宋体" w:eastAsia="宋体" w:cs="宋体"/>
                <w:sz w:val="18"/>
                <w:szCs w:val="18"/>
              </w:rPr>
            </w:pPr>
            <w:r>
              <w:rPr>
                <w:rFonts w:hint="eastAsia" w:ascii="宋体" w:hAnsi="宋体" w:eastAsia="宋体" w:cs="宋体"/>
                <w:sz w:val="18"/>
                <w:szCs w:val="18"/>
              </w:rPr>
              <w:t>82</w:t>
            </w:r>
          </w:p>
        </w:tc>
        <w:tc>
          <w:tcPr>
            <w:tcW w:w="343" w:type="pct"/>
            <w:vAlign w:val="center"/>
          </w:tcPr>
          <w:p>
            <w:pPr>
              <w:pStyle w:val="529"/>
              <w:spacing w:before="1"/>
              <w:ind w:left="253"/>
              <w:jc w:val="center"/>
              <w:rPr>
                <w:rFonts w:hint="eastAsia" w:ascii="宋体" w:hAnsi="宋体" w:eastAsia="宋体" w:cs="宋体"/>
                <w:sz w:val="18"/>
                <w:szCs w:val="18"/>
              </w:rPr>
            </w:pPr>
            <w:r>
              <w:rPr>
                <w:rFonts w:hint="eastAsia" w:ascii="宋体" w:hAnsi="宋体" w:eastAsia="宋体" w:cs="宋体"/>
                <w:sz w:val="18"/>
                <w:szCs w:val="18"/>
              </w:rPr>
              <w:t>60</w:t>
            </w:r>
          </w:p>
        </w:tc>
        <w:tc>
          <w:tcPr>
            <w:tcW w:w="305" w:type="pc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200</w:t>
            </w:r>
          </w:p>
        </w:tc>
        <w:tc>
          <w:tcPr>
            <w:tcW w:w="304" w:type="pct"/>
            <w:vAlign w:val="center"/>
          </w:tcPr>
          <w:p>
            <w:pPr>
              <w:pStyle w:val="529"/>
              <w:spacing w:before="1"/>
              <w:ind w:left="202" w:right="186"/>
              <w:jc w:val="center"/>
              <w:rPr>
                <w:rFonts w:hint="eastAsia" w:ascii="宋体" w:hAnsi="宋体" w:eastAsia="宋体" w:cs="宋体"/>
                <w:sz w:val="18"/>
                <w:szCs w:val="18"/>
              </w:rPr>
            </w:pPr>
            <w:r>
              <w:rPr>
                <w:rFonts w:hint="eastAsia" w:ascii="宋体" w:hAnsi="宋体" w:eastAsia="宋体" w:cs="宋体"/>
                <w:sz w:val="18"/>
                <w:szCs w:val="18"/>
              </w:rPr>
              <w:t>54</w:t>
            </w:r>
          </w:p>
        </w:tc>
        <w:tc>
          <w:tcPr>
            <w:tcW w:w="305" w:type="pc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114</w:t>
            </w:r>
          </w:p>
        </w:tc>
        <w:tc>
          <w:tcPr>
            <w:tcW w:w="405" w:type="pct"/>
            <w:vAlign w:val="center"/>
          </w:tcPr>
          <w:p>
            <w:pPr>
              <w:pStyle w:val="529"/>
              <w:spacing w:before="1"/>
              <w:ind w:left="210"/>
              <w:jc w:val="center"/>
              <w:rPr>
                <w:rFonts w:hint="eastAsia" w:ascii="宋体" w:hAnsi="宋体" w:eastAsia="宋体" w:cs="宋体"/>
                <w:sz w:val="18"/>
                <w:szCs w:val="18"/>
              </w:rPr>
            </w:pPr>
            <w:r>
              <w:rPr>
                <w:rFonts w:hint="eastAsia" w:ascii="宋体" w:hAnsi="宋体" w:eastAsia="宋体" w:cs="宋体"/>
                <w:sz w:val="18"/>
                <w:szCs w:val="18"/>
              </w:rPr>
              <w:t>3.2</w:t>
            </w:r>
          </w:p>
        </w:tc>
        <w:tc>
          <w:tcPr>
            <w:tcW w:w="284" w:type="pct"/>
            <w:vAlign w:val="center"/>
          </w:tcPr>
          <w:p>
            <w:pPr>
              <w:pStyle w:val="529"/>
              <w:spacing w:before="1"/>
              <w:ind w:left="189"/>
              <w:jc w:val="center"/>
              <w:rPr>
                <w:rFonts w:hint="eastAsia" w:ascii="宋体" w:hAnsi="宋体" w:eastAsia="宋体" w:cs="宋体"/>
                <w:sz w:val="18"/>
                <w:szCs w:val="18"/>
              </w:rPr>
            </w:pPr>
            <w:r>
              <w:rPr>
                <w:rFonts w:hint="eastAsia" w:ascii="宋体" w:hAnsi="宋体" w:eastAsia="宋体" w:cs="宋体"/>
                <w:sz w:val="18"/>
                <w:szCs w:val="18"/>
              </w:rPr>
              <w:t>8.8</w:t>
            </w:r>
          </w:p>
        </w:tc>
        <w:tc>
          <w:tcPr>
            <w:tcW w:w="353" w:type="pct"/>
            <w:vAlign w:val="center"/>
          </w:tcPr>
          <w:p>
            <w:pPr>
              <w:pStyle w:val="529"/>
              <w:spacing w:before="1"/>
              <w:ind w:left="174"/>
              <w:jc w:val="center"/>
              <w:rPr>
                <w:rFonts w:hint="eastAsia" w:ascii="宋体" w:hAnsi="宋体" w:eastAsia="宋体" w:cs="宋体"/>
                <w:sz w:val="18"/>
                <w:szCs w:val="18"/>
              </w:rPr>
            </w:pPr>
            <w:r>
              <w:rPr>
                <w:rFonts w:hint="eastAsia" w:ascii="宋体" w:hAnsi="宋体" w:eastAsia="宋体" w:cs="宋体"/>
                <w:sz w:val="18"/>
                <w:szCs w:val="18"/>
              </w:rPr>
              <w:t>0.0198</w:t>
            </w:r>
          </w:p>
        </w:tc>
        <w:tc>
          <w:tcPr>
            <w:tcW w:w="342" w:type="pct"/>
            <w:vAlign w:val="center"/>
          </w:tcPr>
          <w:p>
            <w:pPr>
              <w:pStyle w:val="529"/>
              <w:spacing w:before="1"/>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7" w:hRule="atLeast"/>
        </w:trPr>
        <w:tc>
          <w:tcPr>
            <w:tcW w:w="403" w:type="pct"/>
            <w:vMerge w:val="restart"/>
            <w:vAlign w:val="center"/>
          </w:tcPr>
          <w:p>
            <w:pPr>
              <w:pStyle w:val="529"/>
              <w:spacing w:before="1" w:line="415" w:lineRule="auto"/>
              <w:ind w:left="67" w:right="33"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215</w:t>
            </w:r>
          </w:p>
        </w:tc>
        <w:tc>
          <w:tcPr>
            <w:tcW w:w="515" w:type="pct"/>
            <w:vMerge w:val="restart"/>
            <w:vAlign w:val="center"/>
          </w:tcPr>
          <w:p>
            <w:pPr>
              <w:pStyle w:val="529"/>
              <w:ind w:left="293"/>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16～126</w:t>
            </w:r>
          </w:p>
        </w:tc>
        <w:tc>
          <w:tcPr>
            <w:tcW w:w="441" w:type="pct"/>
            <w:vMerge w:val="restart"/>
            <w:vAlign w:val="center"/>
          </w:tcPr>
          <w:p>
            <w:pPr>
              <w:pStyle w:val="529"/>
              <w:ind w:left="295"/>
              <w:jc w:val="center"/>
              <w:rPr>
                <w:rFonts w:hint="eastAsia" w:ascii="宋体" w:hAnsi="宋体" w:eastAsia="宋体" w:cs="宋体"/>
                <w:sz w:val="18"/>
                <w:szCs w:val="18"/>
              </w:rPr>
            </w:pPr>
            <w:r>
              <w:rPr>
                <w:rFonts w:hint="eastAsia" w:ascii="宋体" w:hAnsi="宋体" w:eastAsia="宋体" w:cs="宋体"/>
                <w:sz w:val="18"/>
                <w:szCs w:val="18"/>
              </w:rPr>
              <w:t>3900</w:t>
            </w:r>
          </w:p>
        </w:tc>
        <w:tc>
          <w:tcPr>
            <w:tcW w:w="323" w:type="pct"/>
            <w:vMerge w:val="restart"/>
            <w:vAlign w:val="center"/>
          </w:tcPr>
          <w:p>
            <w:pPr>
              <w:pStyle w:val="529"/>
              <w:ind w:left="156" w:right="140"/>
              <w:jc w:val="center"/>
              <w:rPr>
                <w:rFonts w:hint="eastAsia" w:ascii="宋体" w:hAnsi="宋体" w:eastAsia="宋体" w:cs="宋体"/>
                <w:sz w:val="18"/>
                <w:szCs w:val="18"/>
              </w:rPr>
            </w:pPr>
            <w:r>
              <w:rPr>
                <w:rFonts w:hint="eastAsia" w:ascii="宋体" w:hAnsi="宋体" w:eastAsia="宋体" w:cs="宋体"/>
                <w:sz w:val="18"/>
                <w:szCs w:val="18"/>
              </w:rPr>
              <w:t>32</w:t>
            </w:r>
          </w:p>
        </w:tc>
        <w:tc>
          <w:tcPr>
            <w:tcW w:w="344" w:type="pct"/>
            <w:vAlign w:val="center"/>
          </w:tcPr>
          <w:p>
            <w:pPr>
              <w:pStyle w:val="529"/>
              <w:spacing w:before="148" w:line="192" w:lineRule="exact"/>
              <w:ind w:left="253"/>
              <w:jc w:val="center"/>
              <w:rPr>
                <w:rFonts w:hint="eastAsia" w:ascii="宋体" w:hAnsi="宋体" w:eastAsia="宋体" w:cs="宋体"/>
                <w:sz w:val="18"/>
                <w:szCs w:val="18"/>
              </w:rPr>
            </w:pPr>
            <w:r>
              <w:rPr>
                <w:rFonts w:hint="eastAsia" w:ascii="宋体" w:hAnsi="宋体" w:eastAsia="宋体" w:cs="宋体"/>
                <w:sz w:val="18"/>
                <w:szCs w:val="18"/>
              </w:rPr>
              <w:t>38</w:t>
            </w:r>
          </w:p>
        </w:tc>
        <w:tc>
          <w:tcPr>
            <w:tcW w:w="326" w:type="pct"/>
            <w:vMerge w:val="restart"/>
            <w:vAlign w:val="center"/>
          </w:tcPr>
          <w:p>
            <w:pPr>
              <w:pStyle w:val="529"/>
              <w:ind w:left="154" w:right="140"/>
              <w:jc w:val="center"/>
              <w:rPr>
                <w:rFonts w:hint="eastAsia" w:ascii="宋体" w:hAnsi="宋体" w:eastAsia="宋体" w:cs="宋体"/>
                <w:sz w:val="18"/>
                <w:szCs w:val="18"/>
              </w:rPr>
            </w:pPr>
            <w:r>
              <w:rPr>
                <w:rFonts w:hint="eastAsia" w:ascii="宋体" w:hAnsi="宋体" w:eastAsia="宋体" w:cs="宋体"/>
                <w:sz w:val="18"/>
                <w:szCs w:val="18"/>
              </w:rPr>
              <w:t>82</w:t>
            </w:r>
          </w:p>
        </w:tc>
        <w:tc>
          <w:tcPr>
            <w:tcW w:w="343" w:type="pct"/>
            <w:vAlign w:val="center"/>
          </w:tcPr>
          <w:p>
            <w:pPr>
              <w:pStyle w:val="529"/>
              <w:spacing w:before="148" w:line="192" w:lineRule="exact"/>
              <w:ind w:left="252"/>
              <w:jc w:val="center"/>
              <w:rPr>
                <w:rFonts w:hint="eastAsia" w:ascii="宋体" w:hAnsi="宋体" w:eastAsia="宋体" w:cs="宋体"/>
                <w:sz w:val="18"/>
                <w:szCs w:val="18"/>
              </w:rPr>
            </w:pPr>
            <w:r>
              <w:rPr>
                <w:rFonts w:hint="eastAsia" w:ascii="宋体" w:hAnsi="宋体" w:eastAsia="宋体" w:cs="宋体"/>
                <w:sz w:val="18"/>
                <w:szCs w:val="18"/>
              </w:rPr>
              <w:t>60</w:t>
            </w:r>
          </w:p>
        </w:tc>
        <w:tc>
          <w:tcPr>
            <w:tcW w:w="305" w:type="pct"/>
            <w:vMerge w:val="restart"/>
            <w:vAlign w:val="center"/>
          </w:tcPr>
          <w:p>
            <w:pPr>
              <w:pStyle w:val="529"/>
              <w:ind w:left="185"/>
              <w:jc w:val="center"/>
              <w:rPr>
                <w:rFonts w:hint="eastAsia" w:ascii="宋体" w:hAnsi="宋体" w:eastAsia="宋体" w:cs="宋体"/>
                <w:sz w:val="18"/>
                <w:szCs w:val="18"/>
              </w:rPr>
            </w:pPr>
            <w:r>
              <w:rPr>
                <w:rFonts w:hint="eastAsia" w:ascii="宋体" w:hAnsi="宋体" w:eastAsia="宋体" w:cs="宋体"/>
                <w:sz w:val="18"/>
                <w:szCs w:val="18"/>
              </w:rPr>
              <w:t>216</w:t>
            </w:r>
          </w:p>
        </w:tc>
        <w:tc>
          <w:tcPr>
            <w:tcW w:w="304" w:type="pct"/>
            <w:vMerge w:val="restart"/>
            <w:vAlign w:val="center"/>
          </w:tcPr>
          <w:p>
            <w:pPr>
              <w:pStyle w:val="529"/>
              <w:ind w:left="202" w:right="187"/>
              <w:jc w:val="center"/>
              <w:rPr>
                <w:rFonts w:hint="eastAsia" w:ascii="宋体" w:hAnsi="宋体" w:eastAsia="宋体" w:cs="宋体"/>
                <w:sz w:val="18"/>
                <w:szCs w:val="18"/>
              </w:rPr>
            </w:pPr>
            <w:r>
              <w:rPr>
                <w:rFonts w:hint="eastAsia" w:ascii="宋体" w:hAnsi="宋体" w:eastAsia="宋体" w:cs="宋体"/>
                <w:sz w:val="18"/>
                <w:szCs w:val="18"/>
              </w:rPr>
              <w:t>66</w:t>
            </w:r>
          </w:p>
        </w:tc>
        <w:tc>
          <w:tcPr>
            <w:tcW w:w="305" w:type="pct"/>
            <w:vMerge w:val="restar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126</w:t>
            </w:r>
          </w:p>
        </w:tc>
        <w:tc>
          <w:tcPr>
            <w:tcW w:w="405" w:type="pct"/>
            <w:vMerge w:val="restart"/>
            <w:vAlign w:val="center"/>
          </w:tcPr>
          <w:p>
            <w:pPr>
              <w:pStyle w:val="529"/>
              <w:ind w:left="209"/>
              <w:jc w:val="center"/>
              <w:rPr>
                <w:rFonts w:hint="eastAsia" w:ascii="宋体" w:hAnsi="宋体" w:eastAsia="宋体" w:cs="宋体"/>
                <w:sz w:val="18"/>
                <w:szCs w:val="18"/>
              </w:rPr>
            </w:pPr>
            <w:r>
              <w:rPr>
                <w:rFonts w:hint="eastAsia" w:ascii="宋体" w:hAnsi="宋体" w:eastAsia="宋体" w:cs="宋体"/>
                <w:sz w:val="18"/>
                <w:szCs w:val="18"/>
              </w:rPr>
              <w:t>3.2</w:t>
            </w:r>
          </w:p>
        </w:tc>
        <w:tc>
          <w:tcPr>
            <w:tcW w:w="284" w:type="pct"/>
            <w:vMerge w:val="restart"/>
            <w:vAlign w:val="center"/>
          </w:tcPr>
          <w:p>
            <w:pPr>
              <w:pStyle w:val="529"/>
              <w:ind w:left="102" w:right="87"/>
              <w:jc w:val="center"/>
              <w:rPr>
                <w:rFonts w:hint="eastAsia" w:ascii="宋体" w:hAnsi="宋体" w:eastAsia="宋体" w:cs="宋体"/>
                <w:sz w:val="18"/>
                <w:szCs w:val="18"/>
              </w:rPr>
            </w:pPr>
            <w:r>
              <w:rPr>
                <w:rFonts w:hint="eastAsia" w:ascii="宋体" w:hAnsi="宋体" w:eastAsia="宋体" w:cs="宋体"/>
                <w:sz w:val="18"/>
                <w:szCs w:val="18"/>
              </w:rPr>
              <w:t>10</w:t>
            </w:r>
          </w:p>
        </w:tc>
        <w:tc>
          <w:tcPr>
            <w:tcW w:w="353" w:type="pct"/>
            <w:vMerge w:val="restart"/>
            <w:vAlign w:val="center"/>
          </w:tcPr>
          <w:p>
            <w:pPr>
              <w:pStyle w:val="529"/>
              <w:ind w:left="174"/>
              <w:jc w:val="center"/>
              <w:rPr>
                <w:rFonts w:hint="eastAsia" w:ascii="宋体" w:hAnsi="宋体" w:eastAsia="宋体" w:cs="宋体"/>
                <w:sz w:val="18"/>
                <w:szCs w:val="18"/>
              </w:rPr>
            </w:pPr>
            <w:r>
              <w:rPr>
                <w:rFonts w:hint="eastAsia" w:ascii="宋体" w:hAnsi="宋体" w:eastAsia="宋体" w:cs="宋体"/>
                <w:sz w:val="18"/>
                <w:szCs w:val="18"/>
              </w:rPr>
              <w:t>0.0356</w:t>
            </w:r>
          </w:p>
        </w:tc>
        <w:tc>
          <w:tcPr>
            <w:tcW w:w="342" w:type="pct"/>
            <w:vMerge w:val="restart"/>
            <w:vAlign w:val="center"/>
          </w:tcPr>
          <w:p>
            <w:pPr>
              <w:pStyle w:val="529"/>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48"/>
              <w:ind w:left="188" w:right="174"/>
              <w:jc w:val="center"/>
              <w:rPr>
                <w:rFonts w:hint="eastAsia" w:ascii="宋体" w:hAnsi="宋体" w:eastAsia="宋体" w:cs="宋体"/>
                <w:sz w:val="18"/>
                <w:szCs w:val="18"/>
              </w:rPr>
            </w:pPr>
            <w:r>
              <w:rPr>
                <w:rFonts w:hint="eastAsia" w:ascii="宋体" w:hAnsi="宋体" w:eastAsia="宋体" w:cs="宋体"/>
                <w:sz w:val="18"/>
                <w:szCs w:val="18"/>
              </w:rPr>
              <w:t>40</w:t>
            </w:r>
          </w:p>
          <w:p>
            <w:pPr>
              <w:pStyle w:val="529"/>
              <w:spacing w:before="153"/>
              <w:ind w:left="188" w:right="174"/>
              <w:jc w:val="center"/>
              <w:rPr>
                <w:rFonts w:hint="eastAsia" w:ascii="宋体" w:hAnsi="宋体" w:eastAsia="宋体" w:cs="宋体"/>
                <w:sz w:val="18"/>
                <w:szCs w:val="18"/>
              </w:rPr>
            </w:pPr>
            <w:r>
              <w:rPr>
                <w:rFonts w:hint="eastAsia" w:ascii="宋体" w:hAnsi="宋体" w:eastAsia="宋体" w:cs="宋体"/>
                <w:sz w:val="18"/>
                <w:szCs w:val="18"/>
              </w:rPr>
              <w:t>42</w:t>
            </w:r>
          </w:p>
          <w:p>
            <w:pPr>
              <w:pStyle w:val="529"/>
              <w:spacing w:before="153" w:line="192" w:lineRule="exact"/>
              <w:ind w:left="188" w:right="174"/>
              <w:jc w:val="center"/>
              <w:rPr>
                <w:rFonts w:hint="eastAsia" w:ascii="宋体" w:hAnsi="宋体" w:eastAsia="宋体" w:cs="宋体"/>
                <w:sz w:val="18"/>
                <w:szCs w:val="18"/>
              </w:rPr>
            </w:pPr>
            <w:r>
              <w:rPr>
                <w:rFonts w:hint="eastAsia" w:ascii="宋体" w:hAnsi="宋体" w:eastAsia="宋体" w:cs="宋体"/>
                <w:sz w:val="18"/>
                <w:szCs w:val="18"/>
              </w:rPr>
              <w:t>45</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spacing w:before="1"/>
              <w:ind w:left="252"/>
              <w:jc w:val="center"/>
              <w:rPr>
                <w:rFonts w:hint="eastAsia" w:ascii="宋体" w:hAnsi="宋体" w:eastAsia="宋体" w:cs="宋体"/>
                <w:sz w:val="18"/>
                <w:szCs w:val="18"/>
              </w:rPr>
            </w:pPr>
            <w:r>
              <w:rPr>
                <w:rFonts w:hint="eastAsia" w:ascii="宋体" w:hAnsi="宋体" w:eastAsia="宋体" w:cs="宋体"/>
                <w:sz w:val="18"/>
                <w:szCs w:val="18"/>
              </w:rPr>
              <w:t>84</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403" w:type="pct"/>
            <w:vMerge w:val="restart"/>
            <w:vAlign w:val="center"/>
          </w:tcPr>
          <w:p>
            <w:pPr>
              <w:pStyle w:val="529"/>
              <w:ind w:left="141"/>
              <w:jc w:val="center"/>
              <w:rPr>
                <w:rFonts w:hint="eastAsia" w:ascii="宋体" w:hAnsi="宋体" w:eastAsia="宋体" w:cs="宋体"/>
                <w:sz w:val="18"/>
                <w:szCs w:val="18"/>
              </w:rPr>
            </w:pPr>
            <w:r>
              <w:rPr>
                <w:rFonts w:hint="eastAsia" w:ascii="宋体" w:hAnsi="宋体" w:eastAsia="宋体" w:cs="宋体"/>
                <w:sz w:val="18"/>
                <w:szCs w:val="18"/>
              </w:rPr>
              <w:t>型号</w:t>
            </w:r>
          </w:p>
        </w:tc>
        <w:tc>
          <w:tcPr>
            <w:tcW w:w="515" w:type="pct"/>
            <w:vMerge w:val="restart"/>
            <w:vAlign w:val="center"/>
          </w:tcPr>
          <w:p>
            <w:pPr>
              <w:pStyle w:val="529"/>
              <w:spacing w:before="8" w:line="360" w:lineRule="atLeast"/>
              <w:ind w:left="117" w:right="96"/>
              <w:jc w:val="center"/>
              <w:rPr>
                <w:rFonts w:hint="eastAsia" w:ascii="宋体" w:hAnsi="宋体" w:eastAsia="宋体" w:cs="宋体"/>
                <w:sz w:val="18"/>
                <w:szCs w:val="18"/>
              </w:rPr>
            </w:pPr>
            <w:r>
              <w:rPr>
                <w:rFonts w:hint="eastAsia" w:ascii="宋体" w:hAnsi="宋体" w:eastAsia="宋体" w:cs="宋体"/>
                <w:sz w:val="18"/>
                <w:szCs w:val="18"/>
              </w:rPr>
              <w:t>公称转矩调整范围N·m</w:t>
            </w:r>
          </w:p>
        </w:tc>
        <w:tc>
          <w:tcPr>
            <w:tcW w:w="441" w:type="pct"/>
            <w:vMerge w:val="restart"/>
            <w:vAlign w:val="center"/>
          </w:tcPr>
          <w:p>
            <w:pPr>
              <w:pStyle w:val="529"/>
              <w:spacing w:before="137"/>
              <w:ind w:left="95" w:right="81"/>
              <w:jc w:val="center"/>
              <w:rPr>
                <w:rFonts w:hint="eastAsia" w:ascii="宋体" w:hAnsi="宋体" w:eastAsia="宋体" w:cs="宋体"/>
                <w:sz w:val="18"/>
                <w:szCs w:val="18"/>
              </w:rPr>
            </w:pPr>
            <w:r>
              <w:rPr>
                <w:rFonts w:hint="eastAsia" w:ascii="宋体" w:hAnsi="宋体" w:eastAsia="宋体" w:cs="宋体"/>
                <w:sz w:val="18"/>
                <w:szCs w:val="18"/>
              </w:rPr>
              <w:t>许用转速</w:t>
            </w:r>
          </w:p>
          <w:p>
            <w:pPr>
              <w:pStyle w:val="529"/>
              <w:spacing w:before="151"/>
              <w:ind w:left="15"/>
              <w:jc w:val="center"/>
              <w:rPr>
                <w:rFonts w:hint="eastAsia" w:ascii="宋体" w:hAnsi="宋体" w:eastAsia="宋体" w:cs="宋体"/>
                <w:i/>
                <w:sz w:val="18"/>
                <w:szCs w:val="18"/>
              </w:rPr>
            </w:pPr>
            <w:r>
              <w:rPr>
                <w:rFonts w:hint="eastAsia" w:ascii="宋体" w:hAnsi="宋体" w:eastAsia="宋体" w:cs="宋体"/>
                <w:i/>
                <w:sz w:val="18"/>
                <w:szCs w:val="18"/>
              </w:rPr>
              <w:t>n</w:t>
            </w:r>
          </w:p>
          <w:p>
            <w:pPr>
              <w:pStyle w:val="529"/>
              <w:spacing w:before="153" w:line="202" w:lineRule="exact"/>
              <w:ind w:left="95" w:right="80"/>
              <w:jc w:val="center"/>
              <w:rPr>
                <w:rFonts w:hint="eastAsia" w:ascii="宋体" w:hAnsi="宋体" w:eastAsia="宋体" w:cs="宋体"/>
                <w:sz w:val="18"/>
                <w:szCs w:val="18"/>
              </w:rPr>
            </w:pPr>
            <w:r>
              <w:rPr>
                <w:rFonts w:hint="eastAsia" w:ascii="宋体" w:hAnsi="宋体" w:eastAsia="宋体" w:cs="宋体"/>
                <w:sz w:val="18"/>
                <w:szCs w:val="18"/>
              </w:rPr>
              <w:t>r/min</w:t>
            </w:r>
          </w:p>
        </w:tc>
        <w:tc>
          <w:tcPr>
            <w:tcW w:w="667" w:type="pct"/>
            <w:gridSpan w:val="2"/>
            <w:vAlign w:val="center"/>
          </w:tcPr>
          <w:p>
            <w:pPr>
              <w:pStyle w:val="529"/>
              <w:spacing w:before="128" w:line="213" w:lineRule="exact"/>
              <w:ind w:left="192"/>
              <w:jc w:val="center"/>
              <w:rPr>
                <w:rFonts w:hint="eastAsia" w:ascii="宋体" w:hAnsi="宋体" w:eastAsia="宋体" w:cs="宋体"/>
                <w:sz w:val="18"/>
                <w:szCs w:val="18"/>
              </w:rPr>
            </w:pPr>
            <w:r>
              <w:rPr>
                <w:rFonts w:hint="eastAsia" w:ascii="宋体" w:hAnsi="宋体" w:eastAsia="宋体" w:cs="宋体"/>
                <w:sz w:val="18"/>
                <w:szCs w:val="18"/>
              </w:rPr>
              <w:t>轴孔直径H7</w:t>
            </w:r>
          </w:p>
        </w:tc>
        <w:tc>
          <w:tcPr>
            <w:tcW w:w="670" w:type="pct"/>
            <w:gridSpan w:val="2"/>
            <w:vAlign w:val="center"/>
          </w:tcPr>
          <w:p>
            <w:pPr>
              <w:pStyle w:val="529"/>
              <w:spacing w:before="128" w:line="213" w:lineRule="exact"/>
              <w:ind w:left="324"/>
              <w:jc w:val="center"/>
              <w:rPr>
                <w:rFonts w:hint="eastAsia" w:ascii="宋体" w:hAnsi="宋体" w:eastAsia="宋体" w:cs="宋体"/>
                <w:sz w:val="18"/>
                <w:szCs w:val="18"/>
              </w:rPr>
            </w:pPr>
            <w:r>
              <w:rPr>
                <w:rFonts w:hint="eastAsia" w:ascii="宋体" w:hAnsi="宋体" w:eastAsia="宋体" w:cs="宋体"/>
                <w:sz w:val="18"/>
                <w:szCs w:val="18"/>
              </w:rPr>
              <w:t>轴孔长度</w:t>
            </w:r>
          </w:p>
        </w:tc>
        <w:tc>
          <w:tcPr>
            <w:tcW w:w="305" w:type="pct"/>
            <w:vMerge w:val="restart"/>
            <w:vAlign w:val="center"/>
          </w:tcPr>
          <w:p>
            <w:pPr>
              <w:pStyle w:val="529"/>
              <w:spacing w:before="1"/>
              <w:ind w:left="16"/>
              <w:jc w:val="center"/>
              <w:rPr>
                <w:rFonts w:hint="eastAsia" w:ascii="宋体" w:hAnsi="宋体" w:eastAsia="宋体" w:cs="宋体"/>
                <w:i/>
                <w:sz w:val="18"/>
                <w:szCs w:val="18"/>
              </w:rPr>
            </w:pPr>
            <w:r>
              <w:rPr>
                <w:rFonts w:hint="eastAsia" w:ascii="宋体" w:hAnsi="宋体" w:eastAsia="宋体" w:cs="宋体"/>
                <w:i/>
                <w:sz w:val="18"/>
                <w:szCs w:val="18"/>
              </w:rPr>
              <w:t>D</w:t>
            </w:r>
          </w:p>
        </w:tc>
        <w:tc>
          <w:tcPr>
            <w:tcW w:w="304" w:type="pct"/>
            <w:vMerge w:val="restart"/>
            <w:vAlign w:val="center"/>
          </w:tcPr>
          <w:p>
            <w:pPr>
              <w:pStyle w:val="529"/>
              <w:spacing w:before="1"/>
              <w:ind w:left="202" w:right="187"/>
              <w:jc w:val="center"/>
              <w:rPr>
                <w:rFonts w:hint="eastAsia" w:ascii="宋体" w:hAnsi="宋体" w:eastAsia="宋体" w:cs="宋体"/>
                <w:sz w:val="18"/>
                <w:szCs w:val="18"/>
              </w:rPr>
            </w:pPr>
            <w:r>
              <w:rPr>
                <w:rFonts w:hint="eastAsia" w:ascii="宋体" w:hAnsi="宋体" w:eastAsia="宋体" w:cs="宋体"/>
                <w:i/>
                <w:sz w:val="18"/>
                <w:szCs w:val="18"/>
              </w:rPr>
              <w:t>D</w:t>
            </w:r>
            <w:r>
              <w:rPr>
                <w:rFonts w:hint="eastAsia" w:ascii="宋体" w:hAnsi="宋体" w:eastAsia="宋体" w:cs="宋体"/>
                <w:sz w:val="18"/>
                <w:szCs w:val="18"/>
                <w:vertAlign w:val="subscript"/>
              </w:rPr>
              <w:t>1</w:t>
            </w:r>
          </w:p>
        </w:tc>
        <w:tc>
          <w:tcPr>
            <w:tcW w:w="305" w:type="pct"/>
            <w:vMerge w:val="restart"/>
            <w:vAlign w:val="center"/>
          </w:tcPr>
          <w:p>
            <w:pPr>
              <w:pStyle w:val="529"/>
              <w:spacing w:before="1"/>
              <w:ind w:left="202" w:right="187"/>
              <w:jc w:val="center"/>
              <w:rPr>
                <w:rFonts w:hint="eastAsia" w:ascii="宋体" w:hAnsi="宋体" w:eastAsia="宋体" w:cs="宋体"/>
                <w:sz w:val="18"/>
                <w:szCs w:val="18"/>
              </w:rPr>
            </w:pPr>
            <w:r>
              <w:rPr>
                <w:rFonts w:hint="eastAsia" w:ascii="宋体" w:hAnsi="宋体" w:eastAsia="宋体" w:cs="宋体"/>
                <w:i/>
                <w:sz w:val="18"/>
                <w:szCs w:val="18"/>
              </w:rPr>
              <w:t>D</w:t>
            </w:r>
            <w:r>
              <w:rPr>
                <w:rFonts w:hint="eastAsia" w:ascii="宋体" w:hAnsi="宋体" w:eastAsia="宋体" w:cs="宋体"/>
                <w:sz w:val="18"/>
                <w:szCs w:val="18"/>
                <w:vertAlign w:val="subscript"/>
              </w:rPr>
              <w:t>2</w:t>
            </w:r>
          </w:p>
        </w:tc>
        <w:tc>
          <w:tcPr>
            <w:tcW w:w="405" w:type="pct"/>
            <w:vMerge w:val="restart"/>
            <w:vAlign w:val="center"/>
          </w:tcPr>
          <w:p>
            <w:pPr>
              <w:pStyle w:val="529"/>
              <w:spacing w:before="1"/>
              <w:ind w:left="17"/>
              <w:jc w:val="center"/>
              <w:rPr>
                <w:rFonts w:hint="eastAsia" w:ascii="宋体" w:hAnsi="宋体" w:eastAsia="宋体" w:cs="宋体"/>
                <w:i/>
                <w:sz w:val="18"/>
                <w:szCs w:val="18"/>
              </w:rPr>
            </w:pPr>
            <w:r>
              <w:rPr>
                <w:rFonts w:hint="eastAsia" w:ascii="宋体" w:hAnsi="宋体" w:eastAsia="宋体" w:cs="宋体"/>
                <w:i/>
                <w:sz w:val="18"/>
                <w:szCs w:val="18"/>
              </w:rPr>
              <w:t>B</w:t>
            </w:r>
          </w:p>
        </w:tc>
        <w:tc>
          <w:tcPr>
            <w:tcW w:w="284" w:type="pct"/>
            <w:vMerge w:val="restart"/>
            <w:vAlign w:val="center"/>
          </w:tcPr>
          <w:p>
            <w:pPr>
              <w:pStyle w:val="529"/>
              <w:spacing w:before="137"/>
              <w:ind w:left="102" w:right="87"/>
              <w:jc w:val="center"/>
              <w:rPr>
                <w:rFonts w:hint="eastAsia" w:ascii="宋体" w:hAnsi="宋体" w:eastAsia="宋体" w:cs="宋体"/>
                <w:sz w:val="18"/>
                <w:szCs w:val="18"/>
              </w:rPr>
            </w:pPr>
            <w:r>
              <w:rPr>
                <w:rFonts w:hint="eastAsia" w:ascii="宋体" w:hAnsi="宋体" w:eastAsia="宋体" w:cs="宋体"/>
                <w:sz w:val="18"/>
                <w:szCs w:val="18"/>
              </w:rPr>
              <w:t>质量</w:t>
            </w:r>
          </w:p>
          <w:p>
            <w:pPr>
              <w:pStyle w:val="529"/>
              <w:spacing w:before="151"/>
              <w:ind w:left="102" w:right="87"/>
              <w:jc w:val="center"/>
              <w:rPr>
                <w:rFonts w:hint="eastAsia" w:ascii="宋体" w:hAnsi="宋体" w:eastAsia="宋体" w:cs="宋体"/>
                <w:sz w:val="18"/>
                <w:szCs w:val="18"/>
              </w:rPr>
            </w:pPr>
            <w:r>
              <w:rPr>
                <w:rFonts w:hint="eastAsia" w:ascii="宋体" w:hAnsi="宋体" w:eastAsia="宋体" w:cs="宋体"/>
                <w:sz w:val="18"/>
                <w:szCs w:val="18"/>
              </w:rPr>
              <w:t>kg</w:t>
            </w:r>
          </w:p>
          <w:p>
            <w:pPr>
              <w:pStyle w:val="529"/>
              <w:spacing w:before="132" w:line="223" w:lineRule="exact"/>
              <w:ind w:left="15"/>
              <w:jc w:val="center"/>
              <w:rPr>
                <w:rFonts w:hint="eastAsia" w:ascii="宋体" w:hAnsi="宋体" w:eastAsia="宋体" w:cs="宋体"/>
                <w:sz w:val="18"/>
                <w:szCs w:val="18"/>
              </w:rPr>
            </w:pPr>
            <w:r>
              <w:rPr>
                <w:rFonts w:hint="eastAsia" w:ascii="宋体" w:hAnsi="宋体" w:eastAsia="宋体" w:cs="宋体"/>
                <w:sz w:val="18"/>
                <w:szCs w:val="18"/>
              </w:rPr>
              <w:t>≈</w:t>
            </w:r>
          </w:p>
        </w:tc>
        <w:tc>
          <w:tcPr>
            <w:tcW w:w="353" w:type="pct"/>
            <w:vMerge w:val="restart"/>
            <w:vAlign w:val="center"/>
          </w:tcPr>
          <w:p>
            <w:pPr>
              <w:pStyle w:val="529"/>
              <w:spacing w:before="137"/>
              <w:ind w:left="43" w:right="22"/>
              <w:jc w:val="center"/>
              <w:rPr>
                <w:rFonts w:hint="eastAsia" w:ascii="宋体" w:hAnsi="宋体" w:eastAsia="宋体" w:cs="宋体"/>
                <w:sz w:val="18"/>
                <w:szCs w:val="18"/>
              </w:rPr>
            </w:pPr>
            <w:r>
              <w:rPr>
                <w:rFonts w:hint="eastAsia" w:ascii="宋体" w:hAnsi="宋体" w:eastAsia="宋体" w:cs="宋体"/>
                <w:sz w:val="18"/>
                <w:szCs w:val="18"/>
              </w:rPr>
              <w:t>转动惯量</w:t>
            </w:r>
          </w:p>
          <w:p>
            <w:pPr>
              <w:pStyle w:val="529"/>
              <w:spacing w:before="151"/>
              <w:ind w:left="43" w:right="22"/>
              <w:jc w:val="center"/>
              <w:rPr>
                <w:rFonts w:hint="eastAsia" w:ascii="宋体" w:hAnsi="宋体" w:eastAsia="宋体" w:cs="宋体"/>
                <w:sz w:val="18"/>
                <w:szCs w:val="18"/>
              </w:rPr>
            </w:pPr>
            <w:r>
              <w:rPr>
                <w:rFonts w:hint="eastAsia" w:ascii="宋体" w:hAnsi="宋体" w:eastAsia="宋体" w:cs="宋体"/>
                <w:sz w:val="18"/>
                <w:szCs w:val="18"/>
              </w:rPr>
              <w:t>kg·m</w:t>
            </w:r>
            <w:r>
              <w:rPr>
                <w:rFonts w:hint="eastAsia" w:ascii="宋体" w:hAnsi="宋体" w:eastAsia="宋体" w:cs="宋体"/>
                <w:sz w:val="18"/>
                <w:szCs w:val="18"/>
                <w:vertAlign w:val="superscript"/>
              </w:rPr>
              <w:t>2</w:t>
            </w:r>
          </w:p>
          <w:p>
            <w:pPr>
              <w:pStyle w:val="529"/>
              <w:spacing w:before="132" w:line="223" w:lineRule="exact"/>
              <w:ind w:left="21"/>
              <w:jc w:val="center"/>
              <w:rPr>
                <w:rFonts w:hint="eastAsia" w:ascii="宋体" w:hAnsi="宋体" w:eastAsia="宋体" w:cs="宋体"/>
                <w:sz w:val="18"/>
                <w:szCs w:val="18"/>
              </w:rPr>
            </w:pPr>
            <w:r>
              <w:rPr>
                <w:rFonts w:hint="eastAsia" w:ascii="宋体" w:hAnsi="宋体" w:eastAsia="宋体" w:cs="宋体"/>
                <w:sz w:val="18"/>
                <w:szCs w:val="18"/>
              </w:rPr>
              <w:t>≈</w:t>
            </w:r>
          </w:p>
        </w:tc>
        <w:tc>
          <w:tcPr>
            <w:tcW w:w="342" w:type="pct"/>
            <w:vMerge w:val="restart"/>
            <w:vAlign w:val="center"/>
          </w:tcPr>
          <w:p>
            <w:pPr>
              <w:pStyle w:val="529"/>
              <w:spacing w:before="132" w:line="223" w:lineRule="exact"/>
              <w:ind w:left="21"/>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填充润滑脂量</w:t>
            </w:r>
          </w:p>
          <w:p>
            <w:pPr>
              <w:pStyle w:val="529"/>
              <w:spacing w:before="132" w:line="223" w:lineRule="exact"/>
              <w:ind w:left="21"/>
              <w:jc w:val="center"/>
              <w:rPr>
                <w:rFonts w:hint="eastAsia" w:ascii="宋体" w:hAnsi="宋体" w:eastAsia="宋体" w:cs="宋体"/>
                <w:sz w:val="18"/>
                <w:szCs w:val="18"/>
              </w:rPr>
            </w:pPr>
            <w:r>
              <w:rPr>
                <w:rFonts w:hint="eastAsia" w:ascii="宋体" w:hAnsi="宋体" w:eastAsia="宋体" w:cs="宋体"/>
                <w:sz w:val="18"/>
                <w:szCs w:val="18"/>
                <w:lang w:val="en-US" w:eastAsia="zh-CN"/>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Align w:val="center"/>
          </w:tcPr>
          <w:p>
            <w:pPr>
              <w:pStyle w:val="529"/>
              <w:spacing w:before="148" w:line="191" w:lineRule="exact"/>
              <w:ind w:left="156" w:right="140"/>
              <w:jc w:val="center"/>
              <w:rPr>
                <w:rFonts w:hint="eastAsia" w:ascii="宋体" w:hAnsi="宋体" w:eastAsia="宋体" w:cs="宋体"/>
                <w:sz w:val="11"/>
                <w:szCs w:val="11"/>
              </w:rPr>
            </w:pPr>
            <w:r>
              <w:rPr>
                <w:rFonts w:hint="eastAsia" w:ascii="宋体" w:hAnsi="宋体" w:eastAsia="宋体" w:cs="宋体"/>
                <w:i/>
                <w:position w:val="4"/>
                <w:sz w:val="18"/>
                <w:szCs w:val="18"/>
              </w:rPr>
              <w:t>d</w:t>
            </w:r>
            <w:r>
              <w:rPr>
                <w:rFonts w:hint="eastAsia" w:ascii="宋体" w:hAnsi="宋体" w:eastAsia="宋体" w:cs="宋体"/>
                <w:sz w:val="11"/>
                <w:szCs w:val="11"/>
              </w:rPr>
              <w:t>1max</w:t>
            </w:r>
          </w:p>
        </w:tc>
        <w:tc>
          <w:tcPr>
            <w:tcW w:w="344" w:type="pct"/>
            <w:vAlign w:val="center"/>
          </w:tcPr>
          <w:p>
            <w:pPr>
              <w:pStyle w:val="529"/>
              <w:spacing w:before="148" w:line="191" w:lineRule="exact"/>
              <w:ind w:left="15"/>
              <w:jc w:val="center"/>
              <w:rPr>
                <w:rFonts w:hint="eastAsia" w:ascii="宋体" w:hAnsi="宋体" w:eastAsia="宋体" w:cs="宋体"/>
                <w:i/>
                <w:sz w:val="18"/>
                <w:szCs w:val="18"/>
              </w:rPr>
            </w:pPr>
            <w:r>
              <w:rPr>
                <w:rFonts w:hint="eastAsia" w:ascii="宋体" w:hAnsi="宋体" w:eastAsia="宋体" w:cs="宋体"/>
                <w:i/>
                <w:sz w:val="18"/>
                <w:szCs w:val="18"/>
              </w:rPr>
              <w:t>d</w:t>
            </w:r>
          </w:p>
        </w:tc>
        <w:tc>
          <w:tcPr>
            <w:tcW w:w="326" w:type="pct"/>
            <w:vAlign w:val="center"/>
          </w:tcPr>
          <w:p>
            <w:pPr>
              <w:pStyle w:val="529"/>
              <w:spacing w:before="148" w:line="191" w:lineRule="exact"/>
              <w:ind w:left="153" w:right="140"/>
              <w:jc w:val="center"/>
              <w:rPr>
                <w:rFonts w:hint="eastAsia" w:ascii="宋体" w:hAnsi="宋体" w:eastAsia="宋体" w:cs="宋体"/>
                <w:sz w:val="18"/>
                <w:szCs w:val="18"/>
              </w:rPr>
            </w:pPr>
            <w:r>
              <w:rPr>
                <w:rFonts w:hint="eastAsia" w:ascii="宋体" w:hAnsi="宋体" w:eastAsia="宋体" w:cs="宋体"/>
                <w:i/>
                <w:sz w:val="18"/>
                <w:szCs w:val="18"/>
              </w:rPr>
              <w:t>L</w:t>
            </w:r>
            <w:r>
              <w:rPr>
                <w:rFonts w:hint="eastAsia" w:ascii="宋体" w:hAnsi="宋体" w:eastAsia="宋体" w:cs="宋体"/>
                <w:sz w:val="18"/>
                <w:szCs w:val="18"/>
                <w:vertAlign w:val="subscript"/>
              </w:rPr>
              <w:t>1</w:t>
            </w:r>
          </w:p>
        </w:tc>
        <w:tc>
          <w:tcPr>
            <w:tcW w:w="343" w:type="pct"/>
            <w:vAlign w:val="center"/>
          </w:tcPr>
          <w:p>
            <w:pPr>
              <w:pStyle w:val="529"/>
              <w:spacing w:before="148" w:line="191" w:lineRule="exact"/>
              <w:ind w:left="13"/>
              <w:jc w:val="center"/>
              <w:rPr>
                <w:rFonts w:hint="eastAsia" w:ascii="宋体" w:hAnsi="宋体" w:eastAsia="宋体" w:cs="宋体"/>
                <w:i/>
                <w:sz w:val="18"/>
                <w:szCs w:val="18"/>
              </w:rPr>
            </w:pPr>
            <w:r>
              <w:rPr>
                <w:rFonts w:hint="eastAsia" w:ascii="宋体" w:hAnsi="宋体" w:eastAsia="宋体" w:cs="宋体"/>
                <w:i/>
                <w:sz w:val="18"/>
                <w:szCs w:val="18"/>
              </w:rPr>
              <w:t>L</w:t>
            </w:r>
          </w:p>
        </w:tc>
        <w:tc>
          <w:tcPr>
            <w:tcW w:w="305" w:type="pct"/>
            <w:vMerge w:val="continue"/>
            <w:vAlign w:val="center"/>
          </w:tcPr>
          <w:p>
            <w:pPr>
              <w:widowControl/>
              <w:autoSpaceDE/>
              <w:autoSpaceDN/>
              <w:jc w:val="center"/>
              <w:rPr>
                <w:rFonts w:hint="eastAsia" w:ascii="宋体" w:hAnsi="宋体" w:eastAsia="宋体" w:cs="宋体"/>
                <w:i/>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i/>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2659" w:type="pct"/>
            <w:gridSpan w:val="8"/>
            <w:vAlign w:val="center"/>
          </w:tcPr>
          <w:p>
            <w:pPr>
              <w:pStyle w:val="529"/>
              <w:spacing w:before="148" w:line="192" w:lineRule="exact"/>
              <w:ind w:right="45" w:rightChars="0"/>
              <w:jc w:val="center"/>
              <w:rPr>
                <w:rFonts w:hint="eastAsia" w:ascii="宋体" w:hAnsi="宋体" w:eastAsia="宋体" w:cs="宋体"/>
                <w:sz w:val="18"/>
                <w:szCs w:val="18"/>
              </w:rPr>
            </w:pPr>
            <w:r>
              <w:rPr>
                <w:rFonts w:hint="eastAsia" w:ascii="宋体" w:hAnsi="宋体" w:eastAsia="宋体" w:cs="宋体"/>
                <w:sz w:val="18"/>
                <w:szCs w:val="18"/>
              </w:rPr>
              <w:t>mm</w:t>
            </w: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9" w:hRule="atLeast"/>
        </w:trPr>
        <w:tc>
          <w:tcPr>
            <w:tcW w:w="403" w:type="pct"/>
            <w:vAlign w:val="center"/>
          </w:tcPr>
          <w:p>
            <w:pPr>
              <w:pStyle w:val="529"/>
              <w:spacing w:line="391" w:lineRule="auto"/>
              <w:ind w:left="67" w:right="33"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240</w:t>
            </w:r>
          </w:p>
        </w:tc>
        <w:tc>
          <w:tcPr>
            <w:tcW w:w="515" w:type="pct"/>
            <w:vAlign w:val="center"/>
          </w:tcPr>
          <w:p>
            <w:pPr>
              <w:pStyle w:val="529"/>
              <w:spacing w:before="154"/>
              <w:ind w:left="115" w:right="96"/>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32～250</w:t>
            </w:r>
          </w:p>
        </w:tc>
        <w:tc>
          <w:tcPr>
            <w:tcW w:w="441" w:type="pct"/>
            <w:vAlign w:val="center"/>
          </w:tcPr>
          <w:p>
            <w:pPr>
              <w:pStyle w:val="529"/>
              <w:spacing w:before="154"/>
              <w:ind w:left="296"/>
              <w:jc w:val="center"/>
              <w:rPr>
                <w:rFonts w:hint="eastAsia" w:ascii="宋体" w:hAnsi="宋体" w:eastAsia="宋体" w:cs="宋体"/>
                <w:sz w:val="18"/>
                <w:szCs w:val="18"/>
              </w:rPr>
            </w:pPr>
            <w:r>
              <w:rPr>
                <w:rFonts w:hint="eastAsia" w:ascii="宋体" w:hAnsi="宋体" w:eastAsia="宋体" w:cs="宋体"/>
                <w:sz w:val="18"/>
                <w:szCs w:val="18"/>
              </w:rPr>
              <w:t>3400</w:t>
            </w:r>
          </w:p>
        </w:tc>
        <w:tc>
          <w:tcPr>
            <w:tcW w:w="323" w:type="pct"/>
            <w:vAlign w:val="center"/>
          </w:tcPr>
          <w:p>
            <w:pPr>
              <w:pStyle w:val="529"/>
              <w:spacing w:before="154"/>
              <w:ind w:left="156" w:right="140"/>
              <w:jc w:val="center"/>
              <w:rPr>
                <w:rFonts w:hint="eastAsia" w:ascii="宋体" w:hAnsi="宋体" w:eastAsia="宋体" w:cs="宋体"/>
                <w:sz w:val="18"/>
                <w:szCs w:val="18"/>
              </w:rPr>
            </w:pPr>
            <w:r>
              <w:rPr>
                <w:rFonts w:hint="eastAsia" w:ascii="宋体" w:hAnsi="宋体" w:eastAsia="宋体" w:cs="宋体"/>
                <w:sz w:val="18"/>
                <w:szCs w:val="18"/>
              </w:rPr>
              <w:t>35</w:t>
            </w:r>
          </w:p>
        </w:tc>
        <w:tc>
          <w:tcPr>
            <w:tcW w:w="344" w:type="pct"/>
            <w:vAlign w:val="center"/>
          </w:tcPr>
          <w:p>
            <w:pPr>
              <w:pStyle w:val="529"/>
              <w:spacing w:before="104"/>
              <w:ind w:left="188" w:right="174"/>
              <w:jc w:val="center"/>
              <w:rPr>
                <w:rFonts w:hint="eastAsia" w:ascii="宋体" w:hAnsi="宋体" w:eastAsia="宋体" w:cs="宋体"/>
                <w:sz w:val="18"/>
                <w:szCs w:val="18"/>
              </w:rPr>
            </w:pPr>
            <w:r>
              <w:rPr>
                <w:rFonts w:hint="eastAsia" w:ascii="宋体" w:hAnsi="宋体" w:eastAsia="宋体" w:cs="宋体"/>
                <w:sz w:val="18"/>
                <w:szCs w:val="18"/>
              </w:rPr>
              <w:t>45</w:t>
            </w:r>
          </w:p>
          <w:p>
            <w:pPr>
              <w:pStyle w:val="529"/>
              <w:spacing w:before="132"/>
              <w:ind w:left="188" w:right="174"/>
              <w:jc w:val="center"/>
              <w:rPr>
                <w:rFonts w:hint="eastAsia" w:ascii="宋体" w:hAnsi="宋体" w:eastAsia="宋体" w:cs="宋体"/>
                <w:sz w:val="18"/>
                <w:szCs w:val="18"/>
              </w:rPr>
            </w:pPr>
            <w:r>
              <w:rPr>
                <w:rFonts w:hint="eastAsia" w:ascii="宋体" w:hAnsi="宋体" w:eastAsia="宋体" w:cs="宋体"/>
                <w:sz w:val="18"/>
                <w:szCs w:val="18"/>
              </w:rPr>
              <w:t>48</w:t>
            </w:r>
          </w:p>
          <w:p>
            <w:pPr>
              <w:pStyle w:val="529"/>
              <w:spacing w:before="134"/>
              <w:ind w:left="188" w:right="174"/>
              <w:jc w:val="center"/>
              <w:rPr>
                <w:rFonts w:hint="eastAsia" w:ascii="宋体" w:hAnsi="宋体" w:eastAsia="宋体" w:cs="宋体"/>
                <w:sz w:val="18"/>
                <w:szCs w:val="18"/>
              </w:rPr>
            </w:pPr>
            <w:r>
              <w:rPr>
                <w:rFonts w:hint="eastAsia" w:ascii="宋体" w:hAnsi="宋体" w:eastAsia="宋体" w:cs="宋体"/>
                <w:sz w:val="18"/>
                <w:szCs w:val="18"/>
              </w:rPr>
              <w:t>50</w:t>
            </w:r>
          </w:p>
          <w:p>
            <w:pPr>
              <w:pStyle w:val="529"/>
              <w:spacing w:before="133"/>
              <w:ind w:left="188" w:right="174"/>
              <w:jc w:val="center"/>
              <w:rPr>
                <w:rFonts w:hint="eastAsia" w:ascii="宋体" w:hAnsi="宋体" w:eastAsia="宋体" w:cs="宋体"/>
                <w:sz w:val="18"/>
                <w:szCs w:val="18"/>
              </w:rPr>
            </w:pPr>
            <w:r>
              <w:rPr>
                <w:rFonts w:hint="eastAsia" w:ascii="宋体" w:hAnsi="宋体" w:eastAsia="宋体" w:cs="宋体"/>
                <w:sz w:val="18"/>
                <w:szCs w:val="18"/>
              </w:rPr>
              <w:t>55</w:t>
            </w:r>
          </w:p>
        </w:tc>
        <w:tc>
          <w:tcPr>
            <w:tcW w:w="326" w:type="pct"/>
            <w:vAlign w:val="center"/>
          </w:tcPr>
          <w:p>
            <w:pPr>
              <w:pStyle w:val="529"/>
              <w:spacing w:before="154"/>
              <w:ind w:left="154" w:right="140"/>
              <w:jc w:val="center"/>
              <w:rPr>
                <w:rFonts w:hint="eastAsia" w:ascii="宋体" w:hAnsi="宋体" w:eastAsia="宋体" w:cs="宋体"/>
                <w:sz w:val="18"/>
                <w:szCs w:val="18"/>
              </w:rPr>
            </w:pPr>
            <w:r>
              <w:rPr>
                <w:rFonts w:hint="eastAsia" w:ascii="宋体" w:hAnsi="宋体" w:eastAsia="宋体" w:cs="宋体"/>
                <w:sz w:val="18"/>
                <w:szCs w:val="18"/>
              </w:rPr>
              <w:t>82</w:t>
            </w:r>
          </w:p>
        </w:tc>
        <w:tc>
          <w:tcPr>
            <w:tcW w:w="343" w:type="pct"/>
            <w:vAlign w:val="center"/>
          </w:tcPr>
          <w:p>
            <w:pPr>
              <w:pStyle w:val="529"/>
              <w:spacing w:before="154"/>
              <w:ind w:left="187" w:right="175"/>
              <w:jc w:val="center"/>
              <w:rPr>
                <w:rFonts w:hint="eastAsia" w:ascii="宋体" w:hAnsi="宋体" w:eastAsia="宋体" w:cs="宋体"/>
                <w:sz w:val="18"/>
                <w:szCs w:val="18"/>
              </w:rPr>
            </w:pPr>
            <w:r>
              <w:rPr>
                <w:rFonts w:hint="eastAsia" w:ascii="宋体" w:hAnsi="宋体" w:eastAsia="宋体" w:cs="宋体"/>
                <w:sz w:val="18"/>
                <w:szCs w:val="18"/>
              </w:rPr>
              <w:t>84</w:t>
            </w:r>
          </w:p>
        </w:tc>
        <w:tc>
          <w:tcPr>
            <w:tcW w:w="305" w:type="pct"/>
            <w:vAlign w:val="center"/>
          </w:tcPr>
          <w:p>
            <w:pPr>
              <w:pStyle w:val="529"/>
              <w:spacing w:before="154"/>
              <w:ind w:left="185"/>
              <w:jc w:val="center"/>
              <w:rPr>
                <w:rFonts w:hint="eastAsia" w:ascii="宋体" w:hAnsi="宋体" w:eastAsia="宋体" w:cs="宋体"/>
                <w:sz w:val="18"/>
                <w:szCs w:val="18"/>
              </w:rPr>
            </w:pPr>
            <w:r>
              <w:rPr>
                <w:rFonts w:hint="eastAsia" w:ascii="宋体" w:hAnsi="宋体" w:eastAsia="宋体" w:cs="宋体"/>
                <w:sz w:val="18"/>
                <w:szCs w:val="18"/>
              </w:rPr>
              <w:t>241</w:t>
            </w:r>
          </w:p>
        </w:tc>
        <w:tc>
          <w:tcPr>
            <w:tcW w:w="304" w:type="pct"/>
            <w:vAlign w:val="center"/>
          </w:tcPr>
          <w:p>
            <w:pPr>
              <w:pStyle w:val="529"/>
              <w:spacing w:before="154"/>
              <w:ind w:right="214"/>
              <w:jc w:val="center"/>
              <w:rPr>
                <w:rFonts w:hint="eastAsia" w:ascii="宋体" w:hAnsi="宋体" w:eastAsia="宋体" w:cs="宋体"/>
                <w:sz w:val="18"/>
                <w:szCs w:val="18"/>
              </w:rPr>
            </w:pPr>
            <w:r>
              <w:rPr>
                <w:rFonts w:hint="eastAsia" w:ascii="宋体" w:hAnsi="宋体" w:eastAsia="宋体" w:cs="宋体"/>
                <w:sz w:val="18"/>
                <w:szCs w:val="18"/>
              </w:rPr>
              <w:t>75</w:t>
            </w:r>
          </w:p>
        </w:tc>
        <w:tc>
          <w:tcPr>
            <w:tcW w:w="305" w:type="pct"/>
            <w:vAlign w:val="center"/>
          </w:tcPr>
          <w:p>
            <w:pPr>
              <w:pStyle w:val="529"/>
              <w:spacing w:before="154"/>
              <w:ind w:left="186"/>
              <w:jc w:val="center"/>
              <w:rPr>
                <w:rFonts w:hint="eastAsia" w:ascii="宋体" w:hAnsi="宋体" w:eastAsia="宋体" w:cs="宋体"/>
                <w:sz w:val="18"/>
                <w:szCs w:val="18"/>
              </w:rPr>
            </w:pPr>
            <w:r>
              <w:rPr>
                <w:rFonts w:hint="eastAsia" w:ascii="宋体" w:hAnsi="宋体" w:eastAsia="宋体" w:cs="宋体"/>
                <w:sz w:val="18"/>
                <w:szCs w:val="18"/>
              </w:rPr>
              <w:t>142</w:t>
            </w:r>
          </w:p>
        </w:tc>
        <w:tc>
          <w:tcPr>
            <w:tcW w:w="405" w:type="pct"/>
            <w:vAlign w:val="center"/>
          </w:tcPr>
          <w:p>
            <w:pPr>
              <w:pStyle w:val="529"/>
              <w:spacing w:before="154"/>
              <w:ind w:left="209"/>
              <w:jc w:val="center"/>
              <w:rPr>
                <w:rFonts w:hint="eastAsia" w:ascii="宋体" w:hAnsi="宋体" w:eastAsia="宋体" w:cs="宋体"/>
                <w:sz w:val="18"/>
                <w:szCs w:val="18"/>
              </w:rPr>
            </w:pPr>
            <w:r>
              <w:rPr>
                <w:rFonts w:hint="eastAsia" w:ascii="宋体" w:hAnsi="宋体" w:eastAsia="宋体" w:cs="宋体"/>
                <w:sz w:val="18"/>
                <w:szCs w:val="18"/>
              </w:rPr>
              <w:t>3.2</w:t>
            </w:r>
          </w:p>
        </w:tc>
        <w:tc>
          <w:tcPr>
            <w:tcW w:w="284" w:type="pct"/>
            <w:vAlign w:val="center"/>
          </w:tcPr>
          <w:p>
            <w:pPr>
              <w:pStyle w:val="529"/>
              <w:spacing w:before="154"/>
              <w:ind w:left="212"/>
              <w:jc w:val="center"/>
              <w:rPr>
                <w:rFonts w:hint="eastAsia" w:ascii="宋体" w:hAnsi="宋体" w:eastAsia="宋体" w:cs="宋体"/>
                <w:sz w:val="18"/>
                <w:szCs w:val="18"/>
              </w:rPr>
            </w:pPr>
            <w:r>
              <w:rPr>
                <w:rFonts w:hint="eastAsia" w:ascii="宋体" w:hAnsi="宋体" w:eastAsia="宋体" w:cs="宋体"/>
                <w:sz w:val="18"/>
                <w:szCs w:val="18"/>
              </w:rPr>
              <w:t>14</w:t>
            </w:r>
          </w:p>
        </w:tc>
        <w:tc>
          <w:tcPr>
            <w:tcW w:w="353" w:type="pct"/>
            <w:vAlign w:val="center"/>
          </w:tcPr>
          <w:p>
            <w:pPr>
              <w:pStyle w:val="529"/>
              <w:spacing w:before="154"/>
              <w:ind w:left="174"/>
              <w:jc w:val="center"/>
              <w:rPr>
                <w:rFonts w:hint="eastAsia" w:ascii="宋体" w:hAnsi="宋体" w:eastAsia="宋体" w:cs="宋体"/>
                <w:sz w:val="18"/>
                <w:szCs w:val="18"/>
              </w:rPr>
            </w:pPr>
            <w:r>
              <w:rPr>
                <w:rFonts w:hint="eastAsia" w:ascii="宋体" w:hAnsi="宋体" w:eastAsia="宋体" w:cs="宋体"/>
                <w:sz w:val="18"/>
                <w:szCs w:val="18"/>
              </w:rPr>
              <w:t>0.0598</w:t>
            </w:r>
          </w:p>
        </w:tc>
        <w:tc>
          <w:tcPr>
            <w:tcW w:w="342" w:type="pct"/>
            <w:vAlign w:val="center"/>
          </w:tcPr>
          <w:p>
            <w:pPr>
              <w:pStyle w:val="529"/>
              <w:spacing w:before="154"/>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403" w:type="pct"/>
            <w:vMerge w:val="restart"/>
            <w:vAlign w:val="center"/>
          </w:tcPr>
          <w:p>
            <w:pPr>
              <w:pStyle w:val="529"/>
              <w:spacing w:before="160" w:line="391" w:lineRule="auto"/>
              <w:ind w:left="67" w:right="33"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290</w:t>
            </w:r>
          </w:p>
        </w:tc>
        <w:tc>
          <w:tcPr>
            <w:tcW w:w="515" w:type="pct"/>
            <w:vMerge w:val="restart"/>
            <w:vAlign w:val="center"/>
          </w:tcPr>
          <w:p>
            <w:pPr>
              <w:pStyle w:val="529"/>
              <w:ind w:left="13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63～500</w:t>
            </w:r>
          </w:p>
        </w:tc>
        <w:tc>
          <w:tcPr>
            <w:tcW w:w="441" w:type="pct"/>
            <w:vMerge w:val="restart"/>
            <w:vAlign w:val="center"/>
          </w:tcPr>
          <w:p>
            <w:pPr>
              <w:pStyle w:val="529"/>
              <w:ind w:left="296"/>
              <w:jc w:val="center"/>
              <w:rPr>
                <w:rFonts w:hint="eastAsia" w:ascii="宋体" w:hAnsi="宋体" w:eastAsia="宋体" w:cs="宋体"/>
                <w:sz w:val="18"/>
                <w:szCs w:val="18"/>
              </w:rPr>
            </w:pPr>
            <w:r>
              <w:rPr>
                <w:rFonts w:hint="eastAsia" w:ascii="宋体" w:hAnsi="宋体" w:eastAsia="宋体" w:cs="宋体"/>
                <w:sz w:val="18"/>
                <w:szCs w:val="18"/>
              </w:rPr>
              <w:t>2800</w:t>
            </w:r>
          </w:p>
        </w:tc>
        <w:tc>
          <w:tcPr>
            <w:tcW w:w="323" w:type="pct"/>
            <w:vMerge w:val="restart"/>
            <w:vAlign w:val="center"/>
          </w:tcPr>
          <w:p>
            <w:pPr>
              <w:pStyle w:val="529"/>
              <w:ind w:left="155" w:right="140"/>
              <w:jc w:val="center"/>
              <w:rPr>
                <w:rFonts w:hint="eastAsia" w:ascii="宋体" w:hAnsi="宋体" w:eastAsia="宋体" w:cs="宋体"/>
                <w:sz w:val="18"/>
                <w:szCs w:val="18"/>
              </w:rPr>
            </w:pPr>
            <w:r>
              <w:rPr>
                <w:rFonts w:hint="eastAsia" w:ascii="宋体" w:hAnsi="宋体" w:eastAsia="宋体" w:cs="宋体"/>
                <w:sz w:val="18"/>
                <w:szCs w:val="18"/>
              </w:rPr>
              <w:t>42</w:t>
            </w:r>
          </w:p>
        </w:tc>
        <w:tc>
          <w:tcPr>
            <w:tcW w:w="344" w:type="pct"/>
            <w:vAlign w:val="center"/>
          </w:tcPr>
          <w:p>
            <w:pPr>
              <w:pStyle w:val="529"/>
              <w:spacing w:before="105"/>
              <w:ind w:left="188" w:right="174"/>
              <w:jc w:val="center"/>
              <w:rPr>
                <w:rFonts w:hint="eastAsia" w:ascii="宋体" w:hAnsi="宋体" w:eastAsia="宋体" w:cs="宋体"/>
                <w:sz w:val="18"/>
                <w:szCs w:val="18"/>
              </w:rPr>
            </w:pPr>
            <w:r>
              <w:rPr>
                <w:rFonts w:hint="eastAsia" w:ascii="宋体" w:hAnsi="宋体" w:eastAsia="宋体" w:cs="宋体"/>
                <w:sz w:val="18"/>
                <w:szCs w:val="18"/>
              </w:rPr>
              <w:t>55</w:t>
            </w:r>
          </w:p>
          <w:p>
            <w:pPr>
              <w:pStyle w:val="529"/>
              <w:spacing w:before="133"/>
              <w:ind w:left="188" w:right="174"/>
              <w:jc w:val="center"/>
              <w:rPr>
                <w:rFonts w:hint="eastAsia" w:ascii="宋体" w:hAnsi="宋体" w:eastAsia="宋体" w:cs="宋体"/>
                <w:sz w:val="18"/>
                <w:szCs w:val="18"/>
              </w:rPr>
            </w:pPr>
            <w:r>
              <w:rPr>
                <w:rFonts w:hint="eastAsia" w:ascii="宋体" w:hAnsi="宋体" w:eastAsia="宋体" w:cs="宋体"/>
                <w:sz w:val="18"/>
                <w:szCs w:val="18"/>
              </w:rPr>
              <w:t>56</w:t>
            </w:r>
          </w:p>
        </w:tc>
        <w:tc>
          <w:tcPr>
            <w:tcW w:w="326" w:type="pct"/>
            <w:vMerge w:val="restart"/>
            <w:vAlign w:val="center"/>
          </w:tcPr>
          <w:p>
            <w:pPr>
              <w:pStyle w:val="529"/>
              <w:ind w:left="207"/>
              <w:jc w:val="center"/>
              <w:rPr>
                <w:rFonts w:hint="eastAsia" w:ascii="宋体" w:hAnsi="宋体" w:eastAsia="宋体" w:cs="宋体"/>
                <w:sz w:val="18"/>
                <w:szCs w:val="18"/>
              </w:rPr>
            </w:pPr>
            <w:r>
              <w:rPr>
                <w:rFonts w:hint="eastAsia" w:ascii="宋体" w:hAnsi="宋体" w:eastAsia="宋体" w:cs="宋体"/>
                <w:sz w:val="18"/>
                <w:szCs w:val="18"/>
              </w:rPr>
              <w:t>107</w:t>
            </w:r>
          </w:p>
        </w:tc>
        <w:tc>
          <w:tcPr>
            <w:tcW w:w="343" w:type="pct"/>
            <w:vAlign w:val="center"/>
          </w:tcPr>
          <w:p>
            <w:pPr>
              <w:pStyle w:val="529"/>
              <w:ind w:left="186" w:right="175"/>
              <w:jc w:val="center"/>
              <w:rPr>
                <w:rFonts w:hint="eastAsia" w:ascii="宋体" w:hAnsi="宋体" w:eastAsia="宋体" w:cs="宋体"/>
                <w:sz w:val="18"/>
                <w:szCs w:val="18"/>
              </w:rPr>
            </w:pPr>
            <w:r>
              <w:rPr>
                <w:rFonts w:hint="eastAsia" w:ascii="宋体" w:hAnsi="宋体" w:eastAsia="宋体" w:cs="宋体"/>
                <w:sz w:val="18"/>
                <w:szCs w:val="18"/>
              </w:rPr>
              <w:t>84</w:t>
            </w:r>
          </w:p>
        </w:tc>
        <w:tc>
          <w:tcPr>
            <w:tcW w:w="305" w:type="pct"/>
            <w:vMerge w:val="restart"/>
            <w:vAlign w:val="center"/>
          </w:tcPr>
          <w:p>
            <w:pPr>
              <w:pStyle w:val="529"/>
              <w:ind w:left="185"/>
              <w:jc w:val="center"/>
              <w:rPr>
                <w:rFonts w:hint="eastAsia" w:ascii="宋体" w:hAnsi="宋体" w:eastAsia="宋体" w:cs="宋体"/>
                <w:sz w:val="18"/>
                <w:szCs w:val="18"/>
              </w:rPr>
            </w:pPr>
            <w:r>
              <w:rPr>
                <w:rFonts w:hint="eastAsia" w:ascii="宋体" w:hAnsi="宋体" w:eastAsia="宋体" w:cs="宋体"/>
                <w:sz w:val="18"/>
                <w:szCs w:val="18"/>
              </w:rPr>
              <w:t>289</w:t>
            </w:r>
          </w:p>
        </w:tc>
        <w:tc>
          <w:tcPr>
            <w:tcW w:w="304" w:type="pct"/>
            <w:vMerge w:val="restart"/>
            <w:vAlign w:val="center"/>
          </w:tcPr>
          <w:p>
            <w:pPr>
              <w:pStyle w:val="529"/>
              <w:ind w:left="202" w:right="187"/>
              <w:jc w:val="center"/>
              <w:rPr>
                <w:rFonts w:hint="eastAsia" w:ascii="宋体" w:hAnsi="宋体" w:eastAsia="宋体" w:cs="宋体"/>
                <w:sz w:val="18"/>
                <w:szCs w:val="18"/>
              </w:rPr>
            </w:pPr>
            <w:r>
              <w:rPr>
                <w:rFonts w:hint="eastAsia" w:ascii="宋体" w:hAnsi="宋体" w:eastAsia="宋体" w:cs="宋体"/>
                <w:sz w:val="18"/>
                <w:szCs w:val="18"/>
              </w:rPr>
              <w:t>92</w:t>
            </w:r>
          </w:p>
        </w:tc>
        <w:tc>
          <w:tcPr>
            <w:tcW w:w="305" w:type="pct"/>
            <w:vMerge w:val="restar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186</w:t>
            </w:r>
          </w:p>
        </w:tc>
        <w:tc>
          <w:tcPr>
            <w:tcW w:w="405" w:type="pct"/>
            <w:vMerge w:val="restart"/>
            <w:vAlign w:val="center"/>
          </w:tcPr>
          <w:p>
            <w:pPr>
              <w:pStyle w:val="529"/>
              <w:ind w:left="209"/>
              <w:jc w:val="center"/>
              <w:rPr>
                <w:rFonts w:hint="eastAsia" w:ascii="宋体" w:hAnsi="宋体" w:eastAsia="宋体" w:cs="宋体"/>
                <w:sz w:val="18"/>
                <w:szCs w:val="18"/>
              </w:rPr>
            </w:pPr>
            <w:r>
              <w:rPr>
                <w:rFonts w:hint="eastAsia" w:ascii="宋体" w:hAnsi="宋体" w:eastAsia="宋体" w:cs="宋体"/>
                <w:sz w:val="18"/>
                <w:szCs w:val="18"/>
              </w:rPr>
              <w:t>3.2</w:t>
            </w:r>
          </w:p>
        </w:tc>
        <w:tc>
          <w:tcPr>
            <w:tcW w:w="284" w:type="pct"/>
            <w:vMerge w:val="restart"/>
            <w:vAlign w:val="center"/>
          </w:tcPr>
          <w:p>
            <w:pPr>
              <w:pStyle w:val="529"/>
              <w:ind w:left="102" w:right="87"/>
              <w:jc w:val="center"/>
              <w:rPr>
                <w:rFonts w:hint="eastAsia" w:ascii="宋体" w:hAnsi="宋体" w:eastAsia="宋体" w:cs="宋体"/>
                <w:sz w:val="18"/>
                <w:szCs w:val="18"/>
              </w:rPr>
            </w:pPr>
            <w:r>
              <w:rPr>
                <w:rFonts w:hint="eastAsia" w:ascii="宋体" w:hAnsi="宋体" w:eastAsia="宋体" w:cs="宋体"/>
                <w:sz w:val="18"/>
                <w:szCs w:val="18"/>
              </w:rPr>
              <w:t>25</w:t>
            </w:r>
          </w:p>
        </w:tc>
        <w:tc>
          <w:tcPr>
            <w:tcW w:w="353" w:type="pct"/>
            <w:vMerge w:val="restart"/>
            <w:vAlign w:val="center"/>
          </w:tcPr>
          <w:p>
            <w:pPr>
              <w:pStyle w:val="529"/>
              <w:ind w:left="174"/>
              <w:jc w:val="center"/>
              <w:rPr>
                <w:rFonts w:hint="eastAsia" w:ascii="宋体" w:hAnsi="宋体" w:eastAsia="宋体" w:cs="宋体"/>
                <w:sz w:val="18"/>
                <w:szCs w:val="18"/>
              </w:rPr>
            </w:pPr>
            <w:r>
              <w:rPr>
                <w:rFonts w:hint="eastAsia" w:ascii="宋体" w:hAnsi="宋体" w:eastAsia="宋体" w:cs="宋体"/>
                <w:sz w:val="18"/>
                <w:szCs w:val="18"/>
              </w:rPr>
              <w:t>0.1867</w:t>
            </w:r>
          </w:p>
        </w:tc>
        <w:tc>
          <w:tcPr>
            <w:tcW w:w="342" w:type="pct"/>
            <w:vMerge w:val="restart"/>
            <w:vAlign w:val="center"/>
          </w:tcPr>
          <w:p>
            <w:pPr>
              <w:pStyle w:val="529"/>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05"/>
              <w:ind w:left="188" w:right="174"/>
              <w:jc w:val="center"/>
              <w:rPr>
                <w:rFonts w:hint="eastAsia" w:ascii="宋体" w:hAnsi="宋体" w:eastAsia="宋体" w:cs="宋体"/>
                <w:sz w:val="18"/>
                <w:szCs w:val="18"/>
              </w:rPr>
            </w:pPr>
            <w:r>
              <w:rPr>
                <w:rFonts w:hint="eastAsia" w:ascii="宋体" w:hAnsi="宋体" w:eastAsia="宋体" w:cs="宋体"/>
                <w:sz w:val="18"/>
                <w:szCs w:val="18"/>
              </w:rPr>
              <w:t>60</w:t>
            </w:r>
          </w:p>
          <w:p>
            <w:pPr>
              <w:pStyle w:val="529"/>
              <w:spacing w:before="133"/>
              <w:ind w:left="188" w:right="174"/>
              <w:jc w:val="center"/>
              <w:rPr>
                <w:rFonts w:hint="eastAsia" w:ascii="宋体" w:hAnsi="宋体" w:eastAsia="宋体" w:cs="宋体"/>
                <w:sz w:val="18"/>
                <w:szCs w:val="18"/>
              </w:rPr>
            </w:pPr>
            <w:r>
              <w:rPr>
                <w:rFonts w:hint="eastAsia" w:ascii="宋体" w:hAnsi="宋体" w:eastAsia="宋体" w:cs="宋体"/>
                <w:sz w:val="18"/>
                <w:szCs w:val="18"/>
              </w:rPr>
              <w:t>63</w:t>
            </w:r>
          </w:p>
          <w:p>
            <w:pPr>
              <w:pStyle w:val="529"/>
              <w:spacing w:before="132"/>
              <w:ind w:left="188" w:right="174"/>
              <w:jc w:val="center"/>
              <w:rPr>
                <w:rFonts w:hint="eastAsia" w:ascii="宋体" w:hAnsi="宋体" w:eastAsia="宋体" w:cs="宋体"/>
                <w:sz w:val="18"/>
                <w:szCs w:val="18"/>
              </w:rPr>
            </w:pPr>
            <w:r>
              <w:rPr>
                <w:rFonts w:hint="eastAsia" w:ascii="宋体" w:hAnsi="宋体" w:eastAsia="宋体" w:cs="宋体"/>
                <w:sz w:val="18"/>
                <w:szCs w:val="18"/>
              </w:rPr>
              <w:t>65</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107</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4" w:hRule="atLeast"/>
        </w:trPr>
        <w:tc>
          <w:tcPr>
            <w:tcW w:w="403" w:type="pct"/>
            <w:vAlign w:val="center"/>
          </w:tcPr>
          <w:p>
            <w:pPr>
              <w:pStyle w:val="529"/>
              <w:spacing w:before="1" w:line="391" w:lineRule="auto"/>
              <w:ind w:left="67" w:right="33"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320</w:t>
            </w:r>
          </w:p>
        </w:tc>
        <w:tc>
          <w:tcPr>
            <w:tcW w:w="515" w:type="pct"/>
            <w:vAlign w:val="center"/>
          </w:tcPr>
          <w:p>
            <w:pPr>
              <w:pStyle w:val="529"/>
              <w:ind w:left="115" w:right="96"/>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90～710</w:t>
            </w:r>
          </w:p>
        </w:tc>
        <w:tc>
          <w:tcPr>
            <w:tcW w:w="441" w:type="pct"/>
            <w:vAlign w:val="center"/>
          </w:tcPr>
          <w:p>
            <w:pPr>
              <w:pStyle w:val="529"/>
              <w:ind w:left="296"/>
              <w:jc w:val="center"/>
              <w:rPr>
                <w:rFonts w:hint="eastAsia" w:ascii="宋体" w:hAnsi="宋体" w:eastAsia="宋体" w:cs="宋体"/>
                <w:sz w:val="18"/>
                <w:szCs w:val="18"/>
              </w:rPr>
            </w:pPr>
            <w:r>
              <w:rPr>
                <w:rFonts w:hint="eastAsia" w:ascii="宋体" w:hAnsi="宋体" w:eastAsia="宋体" w:cs="宋体"/>
                <w:sz w:val="18"/>
                <w:szCs w:val="18"/>
              </w:rPr>
              <w:t>2700</w:t>
            </w:r>
          </w:p>
        </w:tc>
        <w:tc>
          <w:tcPr>
            <w:tcW w:w="323" w:type="pct"/>
            <w:vAlign w:val="center"/>
          </w:tcPr>
          <w:p>
            <w:pPr>
              <w:pStyle w:val="529"/>
              <w:ind w:left="156" w:right="140"/>
              <w:jc w:val="center"/>
              <w:rPr>
                <w:rFonts w:hint="eastAsia" w:ascii="宋体" w:hAnsi="宋体" w:eastAsia="宋体" w:cs="宋体"/>
                <w:sz w:val="18"/>
                <w:szCs w:val="18"/>
              </w:rPr>
            </w:pPr>
            <w:r>
              <w:rPr>
                <w:rFonts w:hint="eastAsia" w:ascii="宋体" w:hAnsi="宋体" w:eastAsia="宋体" w:cs="宋体"/>
                <w:sz w:val="18"/>
                <w:szCs w:val="18"/>
              </w:rPr>
              <w:t>48</w:t>
            </w:r>
          </w:p>
        </w:tc>
        <w:tc>
          <w:tcPr>
            <w:tcW w:w="344" w:type="pct"/>
            <w:vAlign w:val="center"/>
          </w:tcPr>
          <w:p>
            <w:pPr>
              <w:pStyle w:val="529"/>
              <w:spacing w:before="131"/>
              <w:ind w:left="188" w:right="174"/>
              <w:jc w:val="center"/>
              <w:rPr>
                <w:rFonts w:hint="eastAsia" w:ascii="宋体" w:hAnsi="宋体" w:eastAsia="宋体" w:cs="宋体"/>
                <w:sz w:val="18"/>
                <w:szCs w:val="18"/>
              </w:rPr>
            </w:pPr>
            <w:r>
              <w:rPr>
                <w:rFonts w:hint="eastAsia" w:ascii="宋体" w:hAnsi="宋体" w:eastAsia="宋体" w:cs="宋体"/>
                <w:sz w:val="18"/>
                <w:szCs w:val="18"/>
              </w:rPr>
              <w:t>65</w:t>
            </w:r>
          </w:p>
          <w:p>
            <w:pPr>
              <w:pStyle w:val="529"/>
              <w:spacing w:before="133"/>
              <w:ind w:left="188" w:right="174"/>
              <w:jc w:val="center"/>
              <w:rPr>
                <w:rFonts w:hint="eastAsia" w:ascii="宋体" w:hAnsi="宋体" w:eastAsia="宋体" w:cs="宋体"/>
                <w:sz w:val="18"/>
                <w:szCs w:val="18"/>
              </w:rPr>
            </w:pPr>
            <w:r>
              <w:rPr>
                <w:rFonts w:hint="eastAsia" w:ascii="宋体" w:hAnsi="宋体" w:eastAsia="宋体" w:cs="宋体"/>
                <w:sz w:val="18"/>
                <w:szCs w:val="18"/>
              </w:rPr>
              <w:t>70</w:t>
            </w:r>
          </w:p>
          <w:p>
            <w:pPr>
              <w:pStyle w:val="529"/>
              <w:spacing w:before="134"/>
              <w:ind w:left="188" w:right="174"/>
              <w:jc w:val="center"/>
              <w:rPr>
                <w:rFonts w:hint="eastAsia" w:ascii="宋体" w:hAnsi="宋体" w:eastAsia="宋体" w:cs="宋体"/>
                <w:sz w:val="18"/>
                <w:szCs w:val="18"/>
              </w:rPr>
            </w:pPr>
            <w:r>
              <w:rPr>
                <w:rFonts w:hint="eastAsia" w:ascii="宋体" w:hAnsi="宋体" w:eastAsia="宋体" w:cs="宋体"/>
                <w:sz w:val="18"/>
                <w:szCs w:val="18"/>
              </w:rPr>
              <w:t>71</w:t>
            </w:r>
          </w:p>
        </w:tc>
        <w:tc>
          <w:tcPr>
            <w:tcW w:w="326" w:type="pct"/>
            <w:vAlign w:val="center"/>
          </w:tcPr>
          <w:p>
            <w:pPr>
              <w:pStyle w:val="529"/>
              <w:ind w:left="153" w:right="140"/>
              <w:jc w:val="center"/>
              <w:rPr>
                <w:rFonts w:hint="eastAsia" w:ascii="宋体" w:hAnsi="宋体" w:eastAsia="宋体" w:cs="宋体"/>
                <w:sz w:val="18"/>
                <w:szCs w:val="18"/>
              </w:rPr>
            </w:pPr>
            <w:r>
              <w:rPr>
                <w:rFonts w:hint="eastAsia" w:ascii="宋体" w:hAnsi="宋体" w:eastAsia="宋体" w:cs="宋体"/>
                <w:sz w:val="18"/>
                <w:szCs w:val="18"/>
              </w:rPr>
              <w:t>107</w:t>
            </w: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107</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320</w:t>
            </w:r>
          </w:p>
        </w:tc>
        <w:tc>
          <w:tcPr>
            <w:tcW w:w="304" w:type="pct"/>
            <w:vAlign w:val="center"/>
          </w:tcPr>
          <w:p>
            <w:pPr>
              <w:pStyle w:val="529"/>
              <w:ind w:right="213"/>
              <w:jc w:val="center"/>
              <w:rPr>
                <w:rFonts w:hint="eastAsia" w:ascii="宋体" w:hAnsi="宋体" w:eastAsia="宋体" w:cs="宋体"/>
                <w:sz w:val="18"/>
                <w:szCs w:val="18"/>
              </w:rPr>
            </w:pPr>
            <w:r>
              <w:rPr>
                <w:rFonts w:hint="eastAsia" w:ascii="宋体" w:hAnsi="宋体" w:eastAsia="宋体" w:cs="宋体"/>
                <w:sz w:val="18"/>
                <w:szCs w:val="18"/>
              </w:rPr>
              <w:t>97</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199</w:t>
            </w:r>
          </w:p>
        </w:tc>
        <w:tc>
          <w:tcPr>
            <w:tcW w:w="405" w:type="pct"/>
            <w:vAlign w:val="center"/>
          </w:tcPr>
          <w:p>
            <w:pPr>
              <w:pStyle w:val="529"/>
              <w:ind w:left="210"/>
              <w:jc w:val="center"/>
              <w:rPr>
                <w:rFonts w:hint="eastAsia" w:ascii="宋体" w:hAnsi="宋体" w:eastAsia="宋体" w:cs="宋体"/>
                <w:sz w:val="18"/>
                <w:szCs w:val="18"/>
              </w:rPr>
            </w:pPr>
            <w:r>
              <w:rPr>
                <w:rFonts w:hint="eastAsia" w:ascii="宋体" w:hAnsi="宋体" w:eastAsia="宋体" w:cs="宋体"/>
                <w:sz w:val="18"/>
                <w:szCs w:val="18"/>
              </w:rPr>
              <w:t>3.2</w:t>
            </w:r>
          </w:p>
        </w:tc>
        <w:tc>
          <w:tcPr>
            <w:tcW w:w="284" w:type="pct"/>
            <w:vAlign w:val="center"/>
          </w:tcPr>
          <w:p>
            <w:pPr>
              <w:pStyle w:val="529"/>
              <w:ind w:left="212"/>
              <w:jc w:val="center"/>
              <w:rPr>
                <w:rFonts w:hint="eastAsia" w:ascii="宋体" w:hAnsi="宋体" w:eastAsia="宋体" w:cs="宋体"/>
                <w:sz w:val="18"/>
                <w:szCs w:val="18"/>
              </w:rPr>
            </w:pPr>
            <w:r>
              <w:rPr>
                <w:rFonts w:hint="eastAsia" w:ascii="宋体" w:hAnsi="宋体" w:eastAsia="宋体" w:cs="宋体"/>
                <w:sz w:val="18"/>
                <w:szCs w:val="18"/>
              </w:rPr>
              <w:t>36</w:t>
            </w:r>
          </w:p>
        </w:tc>
        <w:tc>
          <w:tcPr>
            <w:tcW w:w="353" w:type="pct"/>
            <w:vAlign w:val="center"/>
          </w:tcPr>
          <w:p>
            <w:pPr>
              <w:pStyle w:val="529"/>
              <w:ind w:left="174"/>
              <w:jc w:val="center"/>
              <w:rPr>
                <w:rFonts w:hint="eastAsia" w:ascii="宋体" w:hAnsi="宋体" w:eastAsia="宋体" w:cs="宋体"/>
                <w:sz w:val="18"/>
                <w:szCs w:val="18"/>
              </w:rPr>
            </w:pPr>
            <w:r>
              <w:rPr>
                <w:rFonts w:hint="eastAsia" w:ascii="宋体" w:hAnsi="宋体" w:eastAsia="宋体" w:cs="宋体"/>
                <w:sz w:val="18"/>
                <w:szCs w:val="18"/>
              </w:rPr>
              <w:t>0.2450</w:t>
            </w:r>
          </w:p>
        </w:tc>
        <w:tc>
          <w:tcPr>
            <w:tcW w:w="342" w:type="pct"/>
            <w:vAlign w:val="center"/>
          </w:tcPr>
          <w:p>
            <w:pPr>
              <w:pStyle w:val="529"/>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9" w:hRule="atLeast"/>
        </w:trPr>
        <w:tc>
          <w:tcPr>
            <w:tcW w:w="403" w:type="pct"/>
            <w:vMerge w:val="restart"/>
            <w:vAlign w:val="center"/>
          </w:tcPr>
          <w:p>
            <w:pPr>
              <w:pStyle w:val="529"/>
              <w:spacing w:line="391" w:lineRule="auto"/>
              <w:ind w:left="67" w:right="33"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350</w:t>
            </w:r>
          </w:p>
        </w:tc>
        <w:tc>
          <w:tcPr>
            <w:tcW w:w="515" w:type="pct"/>
            <w:vMerge w:val="restart"/>
            <w:vAlign w:val="center"/>
          </w:tcPr>
          <w:p>
            <w:pPr>
              <w:pStyle w:val="529"/>
              <w:ind w:left="203"/>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112～1000</w:t>
            </w:r>
          </w:p>
        </w:tc>
        <w:tc>
          <w:tcPr>
            <w:tcW w:w="441" w:type="pct"/>
            <w:vMerge w:val="restart"/>
            <w:vAlign w:val="center"/>
          </w:tcPr>
          <w:p>
            <w:pPr>
              <w:pStyle w:val="529"/>
              <w:ind w:left="296"/>
              <w:jc w:val="center"/>
              <w:rPr>
                <w:rFonts w:hint="eastAsia" w:ascii="宋体" w:hAnsi="宋体" w:eastAsia="宋体" w:cs="宋体"/>
                <w:sz w:val="18"/>
                <w:szCs w:val="18"/>
              </w:rPr>
            </w:pPr>
            <w:r>
              <w:rPr>
                <w:rFonts w:hint="eastAsia" w:ascii="宋体" w:hAnsi="宋体" w:eastAsia="宋体" w:cs="宋体"/>
                <w:sz w:val="18"/>
                <w:szCs w:val="18"/>
              </w:rPr>
              <w:t>2400</w:t>
            </w:r>
          </w:p>
        </w:tc>
        <w:tc>
          <w:tcPr>
            <w:tcW w:w="323" w:type="pct"/>
            <w:vMerge w:val="restart"/>
            <w:vAlign w:val="center"/>
          </w:tcPr>
          <w:p>
            <w:pPr>
              <w:pStyle w:val="529"/>
              <w:ind w:left="156" w:right="140"/>
              <w:jc w:val="center"/>
              <w:rPr>
                <w:rFonts w:hint="eastAsia" w:ascii="宋体" w:hAnsi="宋体" w:eastAsia="宋体" w:cs="宋体"/>
                <w:sz w:val="18"/>
                <w:szCs w:val="18"/>
              </w:rPr>
            </w:pPr>
            <w:r>
              <w:rPr>
                <w:rFonts w:hint="eastAsia" w:ascii="宋体" w:hAnsi="宋体" w:eastAsia="宋体" w:cs="宋体"/>
                <w:sz w:val="18"/>
                <w:szCs w:val="18"/>
              </w:rPr>
              <w:t>50</w:t>
            </w:r>
          </w:p>
        </w:tc>
        <w:tc>
          <w:tcPr>
            <w:tcW w:w="344" w:type="pct"/>
            <w:vAlign w:val="center"/>
          </w:tcPr>
          <w:p>
            <w:pPr>
              <w:pStyle w:val="529"/>
              <w:spacing w:before="153"/>
              <w:ind w:left="188" w:right="174"/>
              <w:jc w:val="center"/>
              <w:rPr>
                <w:rFonts w:hint="eastAsia" w:ascii="宋体" w:hAnsi="宋体" w:eastAsia="宋体" w:cs="宋体"/>
                <w:sz w:val="18"/>
                <w:szCs w:val="18"/>
              </w:rPr>
            </w:pPr>
            <w:r>
              <w:rPr>
                <w:rFonts w:hint="eastAsia" w:ascii="宋体" w:hAnsi="宋体" w:eastAsia="宋体" w:cs="宋体"/>
                <w:sz w:val="18"/>
                <w:szCs w:val="18"/>
              </w:rPr>
              <w:t>71</w:t>
            </w:r>
          </w:p>
          <w:p>
            <w:pPr>
              <w:pStyle w:val="529"/>
              <w:spacing w:before="133"/>
              <w:ind w:left="188" w:right="174"/>
              <w:jc w:val="center"/>
              <w:rPr>
                <w:rFonts w:hint="eastAsia" w:ascii="宋体" w:hAnsi="宋体" w:eastAsia="宋体" w:cs="宋体"/>
                <w:sz w:val="18"/>
                <w:szCs w:val="18"/>
              </w:rPr>
            </w:pPr>
            <w:r>
              <w:rPr>
                <w:rFonts w:hint="eastAsia" w:ascii="宋体" w:hAnsi="宋体" w:eastAsia="宋体" w:cs="宋体"/>
                <w:sz w:val="18"/>
                <w:szCs w:val="18"/>
              </w:rPr>
              <w:t>75</w:t>
            </w:r>
          </w:p>
        </w:tc>
        <w:tc>
          <w:tcPr>
            <w:tcW w:w="326" w:type="pct"/>
            <w:vMerge w:val="restart"/>
            <w:vAlign w:val="center"/>
          </w:tcPr>
          <w:p>
            <w:pPr>
              <w:pStyle w:val="529"/>
              <w:ind w:left="207"/>
              <w:jc w:val="center"/>
              <w:rPr>
                <w:rFonts w:hint="eastAsia" w:ascii="宋体" w:hAnsi="宋体" w:eastAsia="宋体" w:cs="宋体"/>
                <w:sz w:val="18"/>
                <w:szCs w:val="18"/>
              </w:rPr>
            </w:pPr>
            <w:r>
              <w:rPr>
                <w:rFonts w:hint="eastAsia" w:ascii="宋体" w:hAnsi="宋体" w:eastAsia="宋体" w:cs="宋体"/>
                <w:sz w:val="18"/>
                <w:szCs w:val="18"/>
              </w:rPr>
              <w:t>132</w:t>
            </w: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107</w:t>
            </w:r>
          </w:p>
        </w:tc>
        <w:tc>
          <w:tcPr>
            <w:tcW w:w="305" w:type="pct"/>
            <w:vMerge w:val="restart"/>
            <w:vAlign w:val="center"/>
          </w:tcPr>
          <w:p>
            <w:pPr>
              <w:pStyle w:val="529"/>
              <w:ind w:left="185"/>
              <w:jc w:val="center"/>
              <w:rPr>
                <w:rFonts w:hint="eastAsia" w:ascii="宋体" w:hAnsi="宋体" w:eastAsia="宋体" w:cs="宋体"/>
                <w:sz w:val="18"/>
                <w:szCs w:val="18"/>
              </w:rPr>
            </w:pPr>
            <w:r>
              <w:rPr>
                <w:rFonts w:hint="eastAsia" w:ascii="宋体" w:hAnsi="宋体" w:eastAsia="宋体" w:cs="宋体"/>
                <w:sz w:val="18"/>
                <w:szCs w:val="18"/>
              </w:rPr>
              <w:t>350</w:t>
            </w:r>
          </w:p>
        </w:tc>
        <w:tc>
          <w:tcPr>
            <w:tcW w:w="304" w:type="pct"/>
            <w:vMerge w:val="restar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114</w:t>
            </w:r>
          </w:p>
        </w:tc>
        <w:tc>
          <w:tcPr>
            <w:tcW w:w="305" w:type="pct"/>
            <w:vMerge w:val="restar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210</w:t>
            </w:r>
          </w:p>
        </w:tc>
        <w:tc>
          <w:tcPr>
            <w:tcW w:w="405" w:type="pct"/>
            <w:vMerge w:val="restart"/>
            <w:vAlign w:val="center"/>
          </w:tcPr>
          <w:p>
            <w:pPr>
              <w:pStyle w:val="529"/>
              <w:ind w:left="210"/>
              <w:jc w:val="center"/>
              <w:rPr>
                <w:rFonts w:hint="eastAsia" w:ascii="宋体" w:hAnsi="宋体" w:eastAsia="宋体" w:cs="宋体"/>
                <w:sz w:val="18"/>
                <w:szCs w:val="18"/>
              </w:rPr>
            </w:pPr>
            <w:r>
              <w:rPr>
                <w:rFonts w:hint="eastAsia" w:ascii="宋体" w:hAnsi="宋体" w:eastAsia="宋体" w:cs="宋体"/>
                <w:sz w:val="18"/>
                <w:szCs w:val="18"/>
              </w:rPr>
              <w:t>3.2</w:t>
            </w:r>
          </w:p>
        </w:tc>
        <w:tc>
          <w:tcPr>
            <w:tcW w:w="284" w:type="pct"/>
            <w:vMerge w:val="restart"/>
            <w:vAlign w:val="center"/>
          </w:tcPr>
          <w:p>
            <w:pPr>
              <w:pStyle w:val="529"/>
              <w:ind w:left="102" w:right="87"/>
              <w:jc w:val="center"/>
              <w:rPr>
                <w:rFonts w:hint="eastAsia" w:ascii="宋体" w:hAnsi="宋体" w:eastAsia="宋体" w:cs="宋体"/>
                <w:sz w:val="18"/>
                <w:szCs w:val="18"/>
              </w:rPr>
            </w:pPr>
            <w:r>
              <w:rPr>
                <w:rFonts w:hint="eastAsia" w:ascii="宋体" w:hAnsi="宋体" w:eastAsia="宋体" w:cs="宋体"/>
                <w:sz w:val="18"/>
                <w:szCs w:val="18"/>
              </w:rPr>
              <w:t>51</w:t>
            </w:r>
          </w:p>
        </w:tc>
        <w:tc>
          <w:tcPr>
            <w:tcW w:w="353" w:type="pct"/>
            <w:vMerge w:val="restart"/>
            <w:vAlign w:val="center"/>
          </w:tcPr>
          <w:p>
            <w:pPr>
              <w:pStyle w:val="529"/>
              <w:ind w:left="174"/>
              <w:jc w:val="center"/>
              <w:rPr>
                <w:rFonts w:hint="eastAsia" w:ascii="宋体" w:hAnsi="宋体" w:eastAsia="宋体" w:cs="宋体"/>
                <w:sz w:val="18"/>
                <w:szCs w:val="18"/>
              </w:rPr>
            </w:pPr>
            <w:r>
              <w:rPr>
                <w:rFonts w:hint="eastAsia" w:ascii="宋体" w:hAnsi="宋体" w:eastAsia="宋体" w:cs="宋体"/>
                <w:sz w:val="18"/>
                <w:szCs w:val="18"/>
              </w:rPr>
              <w:t>0.4183</w:t>
            </w:r>
          </w:p>
        </w:tc>
        <w:tc>
          <w:tcPr>
            <w:tcW w:w="342" w:type="pct"/>
            <w:vMerge w:val="restart"/>
            <w:vAlign w:val="center"/>
          </w:tcPr>
          <w:p>
            <w:pPr>
              <w:pStyle w:val="529"/>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04"/>
              <w:ind w:left="188" w:right="174"/>
              <w:jc w:val="center"/>
              <w:rPr>
                <w:rFonts w:hint="eastAsia" w:ascii="宋体" w:hAnsi="宋体" w:eastAsia="宋体" w:cs="宋体"/>
                <w:sz w:val="18"/>
                <w:szCs w:val="18"/>
              </w:rPr>
            </w:pPr>
            <w:r>
              <w:rPr>
                <w:rFonts w:hint="eastAsia" w:ascii="宋体" w:hAnsi="宋体" w:eastAsia="宋体" w:cs="宋体"/>
                <w:sz w:val="18"/>
                <w:szCs w:val="18"/>
              </w:rPr>
              <w:t>80</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spacing w:before="104"/>
              <w:ind w:left="188" w:right="175"/>
              <w:jc w:val="center"/>
              <w:rPr>
                <w:rFonts w:hint="eastAsia" w:ascii="宋体" w:hAnsi="宋体" w:eastAsia="宋体" w:cs="宋体"/>
                <w:sz w:val="18"/>
                <w:szCs w:val="18"/>
              </w:rPr>
            </w:pPr>
            <w:r>
              <w:rPr>
                <w:rFonts w:hint="eastAsia" w:ascii="宋体" w:hAnsi="宋体" w:eastAsia="宋体" w:cs="宋体"/>
                <w:sz w:val="18"/>
                <w:szCs w:val="18"/>
              </w:rPr>
              <w:t>132</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4" w:hRule="atLeast"/>
        </w:trPr>
        <w:tc>
          <w:tcPr>
            <w:tcW w:w="403" w:type="pct"/>
            <w:vAlign w:val="center"/>
          </w:tcPr>
          <w:p>
            <w:pPr>
              <w:pStyle w:val="529"/>
              <w:spacing w:before="1" w:line="391" w:lineRule="auto"/>
              <w:ind w:left="67" w:right="33"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370</w:t>
            </w:r>
          </w:p>
        </w:tc>
        <w:tc>
          <w:tcPr>
            <w:tcW w:w="515" w:type="pct"/>
            <w:vAlign w:val="center"/>
          </w:tcPr>
          <w:p>
            <w:pPr>
              <w:pStyle w:val="529"/>
              <w:ind w:left="115" w:right="96"/>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160～1420</w:t>
            </w:r>
          </w:p>
        </w:tc>
        <w:tc>
          <w:tcPr>
            <w:tcW w:w="441" w:type="pct"/>
            <w:vAlign w:val="center"/>
          </w:tcPr>
          <w:p>
            <w:pPr>
              <w:pStyle w:val="529"/>
              <w:ind w:left="296"/>
              <w:jc w:val="center"/>
              <w:rPr>
                <w:rFonts w:hint="eastAsia" w:ascii="宋体" w:hAnsi="宋体" w:eastAsia="宋体" w:cs="宋体"/>
                <w:sz w:val="18"/>
                <w:szCs w:val="18"/>
              </w:rPr>
            </w:pPr>
            <w:r>
              <w:rPr>
                <w:rFonts w:hint="eastAsia" w:ascii="宋体" w:hAnsi="宋体" w:eastAsia="宋体" w:cs="宋体"/>
                <w:sz w:val="18"/>
                <w:szCs w:val="18"/>
              </w:rPr>
              <w:t>2200</w:t>
            </w:r>
          </w:p>
        </w:tc>
        <w:tc>
          <w:tcPr>
            <w:tcW w:w="323" w:type="pct"/>
            <w:vAlign w:val="center"/>
          </w:tcPr>
          <w:p>
            <w:pPr>
              <w:pStyle w:val="529"/>
              <w:ind w:left="156" w:right="140"/>
              <w:jc w:val="center"/>
              <w:rPr>
                <w:rFonts w:hint="eastAsia" w:ascii="宋体" w:hAnsi="宋体" w:eastAsia="宋体" w:cs="宋体"/>
                <w:sz w:val="18"/>
                <w:szCs w:val="18"/>
              </w:rPr>
            </w:pPr>
            <w:r>
              <w:rPr>
                <w:rFonts w:hint="eastAsia" w:ascii="宋体" w:hAnsi="宋体" w:eastAsia="宋体" w:cs="宋体"/>
                <w:sz w:val="18"/>
                <w:szCs w:val="18"/>
              </w:rPr>
              <w:t>60</w:t>
            </w:r>
          </w:p>
        </w:tc>
        <w:tc>
          <w:tcPr>
            <w:tcW w:w="344" w:type="pct"/>
            <w:vAlign w:val="center"/>
          </w:tcPr>
          <w:p>
            <w:pPr>
              <w:pStyle w:val="529"/>
              <w:spacing w:before="131"/>
              <w:ind w:left="188" w:right="174"/>
              <w:jc w:val="center"/>
              <w:rPr>
                <w:rFonts w:hint="eastAsia" w:ascii="宋体" w:hAnsi="宋体" w:eastAsia="宋体" w:cs="宋体"/>
                <w:sz w:val="18"/>
                <w:szCs w:val="18"/>
              </w:rPr>
            </w:pPr>
            <w:r>
              <w:rPr>
                <w:rFonts w:hint="eastAsia" w:ascii="宋体" w:hAnsi="宋体" w:eastAsia="宋体" w:cs="宋体"/>
                <w:sz w:val="18"/>
                <w:szCs w:val="18"/>
              </w:rPr>
              <w:t>80</w:t>
            </w:r>
          </w:p>
          <w:p>
            <w:pPr>
              <w:pStyle w:val="529"/>
              <w:spacing w:before="134"/>
              <w:ind w:left="188" w:right="174"/>
              <w:jc w:val="center"/>
              <w:rPr>
                <w:rFonts w:hint="eastAsia" w:ascii="宋体" w:hAnsi="宋体" w:eastAsia="宋体" w:cs="宋体"/>
                <w:sz w:val="18"/>
                <w:szCs w:val="18"/>
              </w:rPr>
            </w:pPr>
            <w:r>
              <w:rPr>
                <w:rFonts w:hint="eastAsia" w:ascii="宋体" w:hAnsi="宋体" w:eastAsia="宋体" w:cs="宋体"/>
                <w:sz w:val="18"/>
                <w:szCs w:val="18"/>
              </w:rPr>
              <w:t>85</w:t>
            </w:r>
          </w:p>
          <w:p>
            <w:pPr>
              <w:pStyle w:val="529"/>
              <w:spacing w:before="133"/>
              <w:ind w:left="188" w:right="174"/>
              <w:jc w:val="center"/>
              <w:rPr>
                <w:rFonts w:hint="eastAsia" w:ascii="宋体" w:hAnsi="宋体" w:eastAsia="宋体" w:cs="宋体"/>
                <w:sz w:val="18"/>
                <w:szCs w:val="18"/>
              </w:rPr>
            </w:pPr>
            <w:r>
              <w:rPr>
                <w:rFonts w:hint="eastAsia" w:ascii="宋体" w:hAnsi="宋体" w:eastAsia="宋体" w:cs="宋体"/>
                <w:sz w:val="18"/>
                <w:szCs w:val="18"/>
              </w:rPr>
              <w:t>90</w:t>
            </w:r>
          </w:p>
        </w:tc>
        <w:tc>
          <w:tcPr>
            <w:tcW w:w="326" w:type="pct"/>
            <w:vAlign w:val="center"/>
          </w:tcPr>
          <w:p>
            <w:pPr>
              <w:pStyle w:val="529"/>
              <w:ind w:left="153" w:right="140"/>
              <w:jc w:val="center"/>
              <w:rPr>
                <w:rFonts w:hint="eastAsia" w:ascii="宋体" w:hAnsi="宋体" w:eastAsia="宋体" w:cs="宋体"/>
                <w:sz w:val="18"/>
                <w:szCs w:val="18"/>
              </w:rPr>
            </w:pPr>
            <w:r>
              <w:rPr>
                <w:rFonts w:hint="eastAsia" w:ascii="宋体" w:hAnsi="宋体" w:eastAsia="宋体" w:cs="宋体"/>
                <w:sz w:val="18"/>
                <w:szCs w:val="18"/>
              </w:rPr>
              <w:t>132</w:t>
            </w: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132</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370</w:t>
            </w:r>
          </w:p>
        </w:tc>
        <w:tc>
          <w:tcPr>
            <w:tcW w:w="304" w:type="pct"/>
            <w:vAlign w:val="center"/>
          </w:tcPr>
          <w:p>
            <w:pPr>
              <w:pStyle w:val="529"/>
              <w:ind w:right="169"/>
              <w:jc w:val="center"/>
              <w:rPr>
                <w:rFonts w:hint="eastAsia" w:ascii="宋体" w:hAnsi="宋体" w:eastAsia="宋体" w:cs="宋体"/>
                <w:sz w:val="18"/>
                <w:szCs w:val="18"/>
              </w:rPr>
            </w:pPr>
            <w:r>
              <w:rPr>
                <w:rFonts w:hint="eastAsia" w:ascii="宋体" w:hAnsi="宋体" w:eastAsia="宋体" w:cs="宋体"/>
                <w:sz w:val="18"/>
                <w:szCs w:val="18"/>
              </w:rPr>
              <w:t>125</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226</w:t>
            </w:r>
          </w:p>
        </w:tc>
        <w:tc>
          <w:tcPr>
            <w:tcW w:w="405" w:type="pct"/>
            <w:vAlign w:val="center"/>
          </w:tcPr>
          <w:p>
            <w:pPr>
              <w:pStyle w:val="529"/>
              <w:ind w:left="210"/>
              <w:jc w:val="center"/>
              <w:rPr>
                <w:rFonts w:hint="eastAsia" w:ascii="宋体" w:hAnsi="宋体" w:eastAsia="宋体" w:cs="宋体"/>
                <w:sz w:val="18"/>
                <w:szCs w:val="18"/>
              </w:rPr>
            </w:pPr>
            <w:r>
              <w:rPr>
                <w:rFonts w:hint="eastAsia" w:ascii="宋体" w:hAnsi="宋体" w:eastAsia="宋体" w:cs="宋体"/>
                <w:sz w:val="18"/>
                <w:szCs w:val="18"/>
              </w:rPr>
              <w:t>4.8</w:t>
            </w:r>
          </w:p>
        </w:tc>
        <w:tc>
          <w:tcPr>
            <w:tcW w:w="284" w:type="pct"/>
            <w:vAlign w:val="center"/>
          </w:tcPr>
          <w:p>
            <w:pPr>
              <w:pStyle w:val="529"/>
              <w:ind w:left="212"/>
              <w:jc w:val="center"/>
              <w:rPr>
                <w:rFonts w:hint="eastAsia" w:ascii="宋体" w:hAnsi="宋体" w:eastAsia="宋体" w:cs="宋体"/>
                <w:sz w:val="18"/>
                <w:szCs w:val="18"/>
              </w:rPr>
            </w:pPr>
            <w:r>
              <w:rPr>
                <w:rFonts w:hint="eastAsia" w:ascii="宋体" w:hAnsi="宋体" w:eastAsia="宋体" w:cs="宋体"/>
                <w:sz w:val="18"/>
                <w:szCs w:val="18"/>
              </w:rPr>
              <w:t>56</w:t>
            </w:r>
          </w:p>
        </w:tc>
        <w:tc>
          <w:tcPr>
            <w:tcW w:w="353" w:type="pct"/>
            <w:vAlign w:val="center"/>
          </w:tcPr>
          <w:p>
            <w:pPr>
              <w:pStyle w:val="529"/>
              <w:ind w:left="174"/>
              <w:jc w:val="center"/>
              <w:rPr>
                <w:rFonts w:hint="eastAsia" w:ascii="宋体" w:hAnsi="宋体" w:eastAsia="宋体" w:cs="宋体"/>
                <w:sz w:val="18"/>
                <w:szCs w:val="18"/>
              </w:rPr>
            </w:pPr>
            <w:r>
              <w:rPr>
                <w:rFonts w:hint="eastAsia" w:ascii="宋体" w:hAnsi="宋体" w:eastAsia="宋体" w:cs="宋体"/>
                <w:sz w:val="18"/>
                <w:szCs w:val="18"/>
              </w:rPr>
              <w:t>0.6183</w:t>
            </w:r>
          </w:p>
        </w:tc>
        <w:tc>
          <w:tcPr>
            <w:tcW w:w="342" w:type="pct"/>
            <w:vAlign w:val="center"/>
          </w:tcPr>
          <w:p>
            <w:pPr>
              <w:pStyle w:val="529"/>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4" w:hRule="atLeast"/>
        </w:trPr>
        <w:tc>
          <w:tcPr>
            <w:tcW w:w="403" w:type="pct"/>
            <w:vAlign w:val="center"/>
          </w:tcPr>
          <w:p>
            <w:pPr>
              <w:pStyle w:val="529"/>
              <w:spacing w:before="1" w:line="396" w:lineRule="auto"/>
              <w:ind w:left="22" w:right="-12"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420</w:t>
            </w:r>
          </w:p>
        </w:tc>
        <w:tc>
          <w:tcPr>
            <w:tcW w:w="515" w:type="pct"/>
            <w:vAlign w:val="center"/>
          </w:tcPr>
          <w:p>
            <w:pPr>
              <w:pStyle w:val="529"/>
              <w:ind w:left="19"/>
              <w:jc w:val="center"/>
              <w:rPr>
                <w:rFonts w:hint="eastAsia" w:ascii="宋体" w:hAnsi="宋体" w:eastAsia="宋体" w:cs="宋体"/>
                <w:sz w:val="18"/>
                <w:szCs w:val="18"/>
                <w:lang w:val="en-US" w:eastAsia="zh-CN"/>
              </w:rPr>
            </w:pPr>
            <w:r>
              <w:rPr>
                <w:rFonts w:hint="eastAsia" w:ascii="宋体" w:hAnsi="宋体" w:eastAsia="宋体" w:cs="宋体"/>
                <w:sz w:val="20"/>
                <w:szCs w:val="20"/>
                <w:lang w:val="en-US" w:eastAsia="zh-CN"/>
              </w:rPr>
              <w:t>224～2500</w:t>
            </w:r>
          </w:p>
        </w:tc>
        <w:tc>
          <w:tcPr>
            <w:tcW w:w="441" w:type="pct"/>
            <w:vAlign w:val="center"/>
          </w:tcPr>
          <w:p>
            <w:pPr>
              <w:pStyle w:val="529"/>
              <w:ind w:left="296"/>
              <w:jc w:val="center"/>
              <w:rPr>
                <w:rFonts w:hint="eastAsia" w:ascii="宋体" w:hAnsi="宋体" w:eastAsia="宋体" w:cs="宋体"/>
                <w:sz w:val="18"/>
                <w:szCs w:val="18"/>
              </w:rPr>
            </w:pPr>
            <w:r>
              <w:rPr>
                <w:rFonts w:hint="eastAsia" w:ascii="宋体" w:hAnsi="宋体" w:eastAsia="宋体" w:cs="宋体"/>
                <w:sz w:val="18"/>
                <w:szCs w:val="18"/>
              </w:rPr>
              <w:t>2000</w:t>
            </w:r>
          </w:p>
        </w:tc>
        <w:tc>
          <w:tcPr>
            <w:tcW w:w="323" w:type="pct"/>
            <w:vAlign w:val="center"/>
          </w:tcPr>
          <w:p>
            <w:pPr>
              <w:pStyle w:val="529"/>
              <w:ind w:left="155" w:right="140"/>
              <w:jc w:val="center"/>
              <w:rPr>
                <w:rFonts w:hint="eastAsia" w:ascii="宋体" w:hAnsi="宋体" w:eastAsia="宋体" w:cs="宋体"/>
                <w:sz w:val="18"/>
                <w:szCs w:val="18"/>
              </w:rPr>
            </w:pPr>
            <w:r>
              <w:rPr>
                <w:rFonts w:hint="eastAsia" w:ascii="宋体" w:hAnsi="宋体" w:eastAsia="宋体" w:cs="宋体"/>
                <w:sz w:val="18"/>
                <w:szCs w:val="18"/>
              </w:rPr>
              <w:t>70</w:t>
            </w:r>
          </w:p>
        </w:tc>
        <w:tc>
          <w:tcPr>
            <w:tcW w:w="344" w:type="pct"/>
            <w:vAlign w:val="center"/>
          </w:tcPr>
          <w:p>
            <w:pPr>
              <w:pStyle w:val="529"/>
              <w:spacing w:before="131"/>
              <w:ind w:left="188" w:right="174"/>
              <w:jc w:val="center"/>
              <w:rPr>
                <w:rFonts w:hint="eastAsia" w:ascii="宋体" w:hAnsi="宋体" w:eastAsia="宋体" w:cs="宋体"/>
                <w:sz w:val="18"/>
                <w:szCs w:val="18"/>
              </w:rPr>
            </w:pPr>
            <w:r>
              <w:rPr>
                <w:rFonts w:hint="eastAsia" w:ascii="宋体" w:hAnsi="宋体" w:eastAsia="宋体" w:cs="宋体"/>
                <w:sz w:val="18"/>
                <w:szCs w:val="18"/>
              </w:rPr>
              <w:t>85</w:t>
            </w:r>
          </w:p>
          <w:p>
            <w:pPr>
              <w:pStyle w:val="529"/>
              <w:spacing w:before="134"/>
              <w:ind w:left="188" w:right="174"/>
              <w:jc w:val="center"/>
              <w:rPr>
                <w:rFonts w:hint="eastAsia" w:ascii="宋体" w:hAnsi="宋体" w:eastAsia="宋体" w:cs="宋体"/>
                <w:sz w:val="18"/>
                <w:szCs w:val="18"/>
              </w:rPr>
            </w:pPr>
            <w:r>
              <w:rPr>
                <w:rFonts w:hint="eastAsia" w:ascii="宋体" w:hAnsi="宋体" w:eastAsia="宋体" w:cs="宋体"/>
                <w:sz w:val="18"/>
                <w:szCs w:val="18"/>
              </w:rPr>
              <w:t>90</w:t>
            </w:r>
          </w:p>
          <w:p>
            <w:pPr>
              <w:pStyle w:val="529"/>
              <w:spacing w:before="133"/>
              <w:ind w:left="188" w:right="174"/>
              <w:jc w:val="center"/>
              <w:rPr>
                <w:rFonts w:hint="eastAsia" w:ascii="宋体" w:hAnsi="宋体" w:eastAsia="宋体" w:cs="宋体"/>
                <w:sz w:val="18"/>
                <w:szCs w:val="18"/>
              </w:rPr>
            </w:pPr>
            <w:r>
              <w:rPr>
                <w:rFonts w:hint="eastAsia" w:ascii="宋体" w:hAnsi="宋体" w:eastAsia="宋体" w:cs="宋体"/>
                <w:sz w:val="18"/>
                <w:szCs w:val="18"/>
              </w:rPr>
              <w:t>95</w:t>
            </w:r>
          </w:p>
        </w:tc>
        <w:tc>
          <w:tcPr>
            <w:tcW w:w="326" w:type="pct"/>
            <w:vAlign w:val="center"/>
          </w:tcPr>
          <w:p>
            <w:pPr>
              <w:pStyle w:val="529"/>
              <w:ind w:left="153" w:right="140"/>
              <w:jc w:val="center"/>
              <w:rPr>
                <w:rFonts w:hint="eastAsia" w:ascii="宋体" w:hAnsi="宋体" w:eastAsia="宋体" w:cs="宋体"/>
                <w:sz w:val="18"/>
                <w:szCs w:val="18"/>
              </w:rPr>
            </w:pPr>
            <w:r>
              <w:rPr>
                <w:rFonts w:hint="eastAsia" w:ascii="宋体" w:hAnsi="宋体" w:eastAsia="宋体" w:cs="宋体"/>
                <w:sz w:val="18"/>
                <w:szCs w:val="18"/>
              </w:rPr>
              <w:t>142</w:t>
            </w: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132</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420</w:t>
            </w:r>
          </w:p>
        </w:tc>
        <w:tc>
          <w:tcPr>
            <w:tcW w:w="304" w:type="pct"/>
            <w:vAlign w:val="center"/>
          </w:tcPr>
          <w:p>
            <w:pPr>
              <w:pStyle w:val="529"/>
              <w:ind w:right="169"/>
              <w:jc w:val="center"/>
              <w:rPr>
                <w:rFonts w:hint="eastAsia" w:ascii="宋体" w:hAnsi="宋体" w:eastAsia="宋体" w:cs="宋体"/>
                <w:sz w:val="18"/>
                <w:szCs w:val="18"/>
              </w:rPr>
            </w:pPr>
            <w:r>
              <w:rPr>
                <w:rFonts w:hint="eastAsia" w:ascii="宋体" w:hAnsi="宋体" w:eastAsia="宋体" w:cs="宋体"/>
                <w:sz w:val="18"/>
                <w:szCs w:val="18"/>
              </w:rPr>
              <w:t>137</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246</w:t>
            </w:r>
          </w:p>
        </w:tc>
        <w:tc>
          <w:tcPr>
            <w:tcW w:w="405" w:type="pct"/>
            <w:vAlign w:val="center"/>
          </w:tcPr>
          <w:p>
            <w:pPr>
              <w:pStyle w:val="529"/>
              <w:ind w:left="210"/>
              <w:jc w:val="center"/>
              <w:rPr>
                <w:rFonts w:hint="eastAsia" w:ascii="宋体" w:hAnsi="宋体" w:eastAsia="宋体" w:cs="宋体"/>
                <w:sz w:val="18"/>
                <w:szCs w:val="18"/>
              </w:rPr>
            </w:pPr>
            <w:r>
              <w:rPr>
                <w:rFonts w:hint="eastAsia" w:ascii="宋体" w:hAnsi="宋体" w:eastAsia="宋体" w:cs="宋体"/>
                <w:sz w:val="18"/>
                <w:szCs w:val="18"/>
              </w:rPr>
              <w:t>4.8</w:t>
            </w:r>
          </w:p>
        </w:tc>
        <w:tc>
          <w:tcPr>
            <w:tcW w:w="284" w:type="pct"/>
            <w:vAlign w:val="center"/>
          </w:tcPr>
          <w:p>
            <w:pPr>
              <w:pStyle w:val="529"/>
              <w:ind w:left="212"/>
              <w:jc w:val="center"/>
              <w:rPr>
                <w:rFonts w:hint="eastAsia" w:ascii="宋体" w:hAnsi="宋体" w:eastAsia="宋体" w:cs="宋体"/>
                <w:sz w:val="18"/>
                <w:szCs w:val="18"/>
              </w:rPr>
            </w:pPr>
            <w:r>
              <w:rPr>
                <w:rFonts w:hint="eastAsia" w:ascii="宋体" w:hAnsi="宋体" w:eastAsia="宋体" w:cs="宋体"/>
                <w:sz w:val="18"/>
                <w:szCs w:val="18"/>
              </w:rPr>
              <w:t>72</w:t>
            </w:r>
          </w:p>
        </w:tc>
        <w:tc>
          <w:tcPr>
            <w:tcW w:w="353" w:type="pct"/>
            <w:vAlign w:val="center"/>
          </w:tcPr>
          <w:p>
            <w:pPr>
              <w:pStyle w:val="529"/>
              <w:ind w:left="174"/>
              <w:jc w:val="center"/>
              <w:rPr>
                <w:rFonts w:hint="eastAsia" w:ascii="宋体" w:hAnsi="宋体" w:eastAsia="宋体" w:cs="宋体"/>
                <w:sz w:val="18"/>
                <w:szCs w:val="18"/>
              </w:rPr>
            </w:pPr>
            <w:r>
              <w:rPr>
                <w:rFonts w:hint="eastAsia" w:ascii="宋体" w:hAnsi="宋体" w:eastAsia="宋体" w:cs="宋体"/>
                <w:sz w:val="18"/>
                <w:szCs w:val="18"/>
              </w:rPr>
              <w:t>0.9433</w:t>
            </w:r>
          </w:p>
        </w:tc>
        <w:tc>
          <w:tcPr>
            <w:tcW w:w="342" w:type="pct"/>
            <w:vAlign w:val="center"/>
          </w:tcPr>
          <w:p>
            <w:pPr>
              <w:pStyle w:val="529"/>
              <w:ind w:left="174"/>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trPr>
        <w:tc>
          <w:tcPr>
            <w:tcW w:w="403" w:type="pct"/>
            <w:vMerge w:val="restart"/>
            <w:vAlign w:val="center"/>
          </w:tcPr>
          <w:p>
            <w:pPr>
              <w:pStyle w:val="529"/>
              <w:spacing w:before="1" w:line="396" w:lineRule="auto"/>
              <w:ind w:left="22" w:right="-12"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465</w:t>
            </w:r>
          </w:p>
        </w:tc>
        <w:tc>
          <w:tcPr>
            <w:tcW w:w="515" w:type="pct"/>
            <w:vMerge w:val="restart"/>
            <w:vAlign w:val="center"/>
          </w:tcPr>
          <w:p>
            <w:pPr>
              <w:pStyle w:val="529"/>
              <w:spacing w:before="1"/>
              <w:ind w:left="113"/>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280～3200</w:t>
            </w:r>
          </w:p>
        </w:tc>
        <w:tc>
          <w:tcPr>
            <w:tcW w:w="441" w:type="pct"/>
            <w:vMerge w:val="restart"/>
            <w:vAlign w:val="center"/>
          </w:tcPr>
          <w:p>
            <w:pPr>
              <w:pStyle w:val="529"/>
              <w:spacing w:before="1"/>
              <w:ind w:left="296"/>
              <w:jc w:val="center"/>
              <w:rPr>
                <w:rFonts w:hint="eastAsia" w:ascii="宋体" w:hAnsi="宋体" w:eastAsia="宋体" w:cs="宋体"/>
                <w:sz w:val="18"/>
                <w:szCs w:val="18"/>
              </w:rPr>
            </w:pPr>
            <w:r>
              <w:rPr>
                <w:rFonts w:hint="eastAsia" w:ascii="宋体" w:hAnsi="宋体" w:eastAsia="宋体" w:cs="宋体"/>
                <w:sz w:val="18"/>
                <w:szCs w:val="18"/>
              </w:rPr>
              <w:t>1800</w:t>
            </w:r>
          </w:p>
        </w:tc>
        <w:tc>
          <w:tcPr>
            <w:tcW w:w="323" w:type="pct"/>
            <w:vMerge w:val="restart"/>
            <w:vAlign w:val="center"/>
          </w:tcPr>
          <w:p>
            <w:pPr>
              <w:pStyle w:val="529"/>
              <w:spacing w:before="1"/>
              <w:ind w:left="155" w:right="140"/>
              <w:jc w:val="center"/>
              <w:rPr>
                <w:rFonts w:hint="eastAsia" w:ascii="宋体" w:hAnsi="宋体" w:eastAsia="宋体" w:cs="宋体"/>
                <w:sz w:val="18"/>
                <w:szCs w:val="18"/>
              </w:rPr>
            </w:pPr>
            <w:r>
              <w:rPr>
                <w:rFonts w:hint="eastAsia" w:ascii="宋体" w:hAnsi="宋体" w:eastAsia="宋体" w:cs="宋体"/>
                <w:sz w:val="18"/>
                <w:szCs w:val="18"/>
              </w:rPr>
              <w:t>80</w:t>
            </w:r>
          </w:p>
        </w:tc>
        <w:tc>
          <w:tcPr>
            <w:tcW w:w="344" w:type="pct"/>
            <w:vAlign w:val="center"/>
          </w:tcPr>
          <w:p>
            <w:pPr>
              <w:pStyle w:val="529"/>
              <w:spacing w:before="146"/>
              <w:ind w:left="188" w:right="174"/>
              <w:jc w:val="center"/>
              <w:rPr>
                <w:rFonts w:hint="eastAsia" w:ascii="宋体" w:hAnsi="宋体" w:eastAsia="宋体" w:cs="宋体"/>
                <w:sz w:val="18"/>
                <w:szCs w:val="18"/>
              </w:rPr>
            </w:pPr>
            <w:r>
              <w:rPr>
                <w:rFonts w:hint="eastAsia" w:ascii="宋体" w:hAnsi="宋体" w:eastAsia="宋体" w:cs="宋体"/>
                <w:sz w:val="18"/>
                <w:szCs w:val="18"/>
              </w:rPr>
              <w:t>90</w:t>
            </w:r>
          </w:p>
          <w:p>
            <w:pPr>
              <w:pStyle w:val="529"/>
              <w:spacing w:before="134"/>
              <w:ind w:left="188" w:right="174"/>
              <w:jc w:val="center"/>
              <w:rPr>
                <w:rFonts w:hint="eastAsia" w:ascii="宋体" w:hAnsi="宋体" w:eastAsia="宋体" w:cs="宋体"/>
                <w:sz w:val="18"/>
                <w:szCs w:val="18"/>
              </w:rPr>
            </w:pPr>
            <w:r>
              <w:rPr>
                <w:rFonts w:hint="eastAsia" w:ascii="宋体" w:hAnsi="宋体" w:eastAsia="宋体" w:cs="宋体"/>
                <w:sz w:val="18"/>
                <w:szCs w:val="18"/>
              </w:rPr>
              <w:t>95</w:t>
            </w:r>
          </w:p>
        </w:tc>
        <w:tc>
          <w:tcPr>
            <w:tcW w:w="326" w:type="pct"/>
            <w:vMerge w:val="restart"/>
            <w:vAlign w:val="center"/>
          </w:tcPr>
          <w:p>
            <w:pPr>
              <w:pStyle w:val="529"/>
              <w:spacing w:before="1"/>
              <w:ind w:left="207"/>
              <w:jc w:val="center"/>
              <w:rPr>
                <w:rFonts w:hint="eastAsia" w:ascii="宋体" w:hAnsi="宋体" w:eastAsia="宋体" w:cs="宋体"/>
                <w:sz w:val="18"/>
                <w:szCs w:val="18"/>
              </w:rPr>
            </w:pPr>
            <w:r>
              <w:rPr>
                <w:rFonts w:hint="eastAsia" w:ascii="宋体" w:hAnsi="宋体" w:eastAsia="宋体" w:cs="宋体"/>
                <w:sz w:val="18"/>
                <w:szCs w:val="18"/>
              </w:rPr>
              <w:t>142</w:t>
            </w: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132</w:t>
            </w:r>
          </w:p>
        </w:tc>
        <w:tc>
          <w:tcPr>
            <w:tcW w:w="305" w:type="pct"/>
            <w:vMerge w:val="restart"/>
            <w:vAlign w:val="center"/>
          </w:tcPr>
          <w:p>
            <w:pPr>
              <w:pStyle w:val="529"/>
              <w:spacing w:before="1"/>
              <w:ind w:left="185"/>
              <w:jc w:val="center"/>
              <w:rPr>
                <w:rFonts w:hint="eastAsia" w:ascii="宋体" w:hAnsi="宋体" w:eastAsia="宋体" w:cs="宋体"/>
                <w:sz w:val="18"/>
                <w:szCs w:val="18"/>
              </w:rPr>
            </w:pPr>
            <w:r>
              <w:rPr>
                <w:rFonts w:hint="eastAsia" w:ascii="宋体" w:hAnsi="宋体" w:eastAsia="宋体" w:cs="宋体"/>
                <w:sz w:val="18"/>
                <w:szCs w:val="18"/>
              </w:rPr>
              <w:t>465</w:t>
            </w:r>
          </w:p>
        </w:tc>
        <w:tc>
          <w:tcPr>
            <w:tcW w:w="304"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156</w:t>
            </w:r>
          </w:p>
        </w:tc>
        <w:tc>
          <w:tcPr>
            <w:tcW w:w="305"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278</w:t>
            </w:r>
          </w:p>
        </w:tc>
        <w:tc>
          <w:tcPr>
            <w:tcW w:w="405" w:type="pct"/>
            <w:vMerge w:val="restart"/>
            <w:vAlign w:val="center"/>
          </w:tcPr>
          <w:p>
            <w:pPr>
              <w:pStyle w:val="529"/>
              <w:spacing w:before="1"/>
              <w:ind w:left="210"/>
              <w:jc w:val="center"/>
              <w:rPr>
                <w:rFonts w:hint="eastAsia" w:ascii="宋体" w:hAnsi="宋体" w:eastAsia="宋体" w:cs="宋体"/>
                <w:sz w:val="18"/>
                <w:szCs w:val="18"/>
              </w:rPr>
            </w:pPr>
            <w:r>
              <w:rPr>
                <w:rFonts w:hint="eastAsia" w:ascii="宋体" w:hAnsi="宋体" w:eastAsia="宋体" w:cs="宋体"/>
                <w:sz w:val="18"/>
                <w:szCs w:val="18"/>
              </w:rPr>
              <w:t>4.8</w:t>
            </w:r>
          </w:p>
        </w:tc>
        <w:tc>
          <w:tcPr>
            <w:tcW w:w="284" w:type="pct"/>
            <w:vMerge w:val="restart"/>
            <w:vAlign w:val="center"/>
          </w:tcPr>
          <w:p>
            <w:pPr>
              <w:pStyle w:val="529"/>
              <w:spacing w:before="1"/>
              <w:ind w:left="102" w:right="87"/>
              <w:jc w:val="center"/>
              <w:rPr>
                <w:rFonts w:hint="eastAsia" w:ascii="宋体" w:hAnsi="宋体" w:eastAsia="宋体" w:cs="宋体"/>
                <w:sz w:val="18"/>
                <w:szCs w:val="18"/>
              </w:rPr>
            </w:pPr>
            <w:r>
              <w:rPr>
                <w:rFonts w:hint="eastAsia" w:ascii="宋体" w:hAnsi="宋体" w:eastAsia="宋体" w:cs="宋体"/>
                <w:sz w:val="18"/>
                <w:szCs w:val="18"/>
              </w:rPr>
              <w:t>87</w:t>
            </w:r>
          </w:p>
        </w:tc>
        <w:tc>
          <w:tcPr>
            <w:tcW w:w="353" w:type="pct"/>
            <w:vMerge w:val="restart"/>
            <w:vAlign w:val="center"/>
          </w:tcPr>
          <w:p>
            <w:pPr>
              <w:pStyle w:val="529"/>
              <w:spacing w:before="1"/>
              <w:ind w:left="220"/>
              <w:jc w:val="center"/>
              <w:rPr>
                <w:rFonts w:hint="eastAsia" w:ascii="宋体" w:hAnsi="宋体" w:eastAsia="宋体" w:cs="宋体"/>
                <w:sz w:val="18"/>
                <w:szCs w:val="18"/>
              </w:rPr>
            </w:pPr>
            <w:r>
              <w:rPr>
                <w:rFonts w:hint="eastAsia" w:ascii="宋体" w:hAnsi="宋体" w:eastAsia="宋体" w:cs="宋体"/>
                <w:sz w:val="18"/>
                <w:szCs w:val="18"/>
              </w:rPr>
              <w:t>1.610</w:t>
            </w:r>
          </w:p>
        </w:tc>
        <w:tc>
          <w:tcPr>
            <w:tcW w:w="342" w:type="pct"/>
            <w:vMerge w:val="restart"/>
            <w:vAlign w:val="center"/>
          </w:tcPr>
          <w:p>
            <w:pPr>
              <w:pStyle w:val="529"/>
              <w:spacing w:before="1"/>
              <w:ind w:left="22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04"/>
              <w:ind w:left="189" w:right="174"/>
              <w:jc w:val="center"/>
              <w:rPr>
                <w:rFonts w:hint="eastAsia" w:ascii="宋体" w:hAnsi="宋体" w:eastAsia="宋体" w:cs="宋体"/>
                <w:sz w:val="18"/>
                <w:szCs w:val="18"/>
              </w:rPr>
            </w:pPr>
            <w:r>
              <w:rPr>
                <w:rFonts w:hint="eastAsia" w:ascii="宋体" w:hAnsi="宋体" w:eastAsia="宋体" w:cs="宋体"/>
                <w:sz w:val="18"/>
                <w:szCs w:val="18"/>
              </w:rPr>
              <w:t>100</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spacing w:before="104"/>
              <w:ind w:left="188" w:right="175"/>
              <w:jc w:val="center"/>
              <w:rPr>
                <w:rFonts w:hint="eastAsia" w:ascii="宋体" w:hAnsi="宋体" w:eastAsia="宋体" w:cs="宋体"/>
                <w:sz w:val="18"/>
                <w:szCs w:val="18"/>
              </w:rPr>
            </w:pPr>
            <w:r>
              <w:rPr>
                <w:rFonts w:hint="eastAsia" w:ascii="宋体" w:hAnsi="宋体" w:eastAsia="宋体" w:cs="宋体"/>
                <w:sz w:val="18"/>
                <w:szCs w:val="18"/>
              </w:rPr>
              <w:t>167</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9" w:hRule="atLeast"/>
        </w:trPr>
        <w:tc>
          <w:tcPr>
            <w:tcW w:w="403" w:type="pct"/>
            <w:vMerge w:val="restart"/>
            <w:vAlign w:val="center"/>
          </w:tcPr>
          <w:p>
            <w:pPr>
              <w:pStyle w:val="529"/>
              <w:spacing w:before="1" w:line="391" w:lineRule="auto"/>
              <w:ind w:left="22" w:right="-12" w:firstLine="60"/>
              <w:jc w:val="center"/>
              <w:rPr>
                <w:rFonts w:hint="eastAsia" w:ascii="宋体" w:hAnsi="宋体" w:eastAsia="宋体" w:cs="宋体"/>
                <w:sz w:val="18"/>
                <w:szCs w:val="18"/>
              </w:rPr>
            </w:pPr>
            <w:r>
              <w:rPr>
                <w:rFonts w:hint="eastAsia" w:ascii="宋体" w:hAnsi="宋体" w:eastAsia="宋体" w:cs="宋体"/>
                <w:sz w:val="18"/>
                <w:szCs w:val="18"/>
              </w:rPr>
              <w:t>AMS</w:t>
            </w:r>
            <w:r>
              <w:rPr>
                <w:rFonts w:hint="eastAsia" w:ascii="宋体" w:hAnsi="宋体" w:eastAsia="宋体" w:cs="宋体"/>
                <w:sz w:val="18"/>
                <w:szCs w:val="18"/>
                <w:lang w:val="en-US" w:eastAsia="zh-CN"/>
              </w:rPr>
              <w:t>510</w:t>
            </w:r>
          </w:p>
        </w:tc>
        <w:tc>
          <w:tcPr>
            <w:tcW w:w="515" w:type="pct"/>
            <w:vMerge w:val="restart"/>
            <w:vAlign w:val="center"/>
          </w:tcPr>
          <w:p>
            <w:pPr>
              <w:pStyle w:val="529"/>
              <w:spacing w:before="1"/>
              <w:ind w:left="113"/>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448～5000</w:t>
            </w:r>
          </w:p>
        </w:tc>
        <w:tc>
          <w:tcPr>
            <w:tcW w:w="441" w:type="pct"/>
            <w:vMerge w:val="restart"/>
            <w:vAlign w:val="center"/>
          </w:tcPr>
          <w:p>
            <w:pPr>
              <w:pStyle w:val="529"/>
              <w:spacing w:before="1"/>
              <w:ind w:left="296"/>
              <w:jc w:val="center"/>
              <w:rPr>
                <w:rFonts w:hint="eastAsia" w:ascii="宋体" w:hAnsi="宋体" w:eastAsia="宋体" w:cs="宋体"/>
                <w:sz w:val="18"/>
                <w:szCs w:val="18"/>
              </w:rPr>
            </w:pPr>
            <w:r>
              <w:rPr>
                <w:rFonts w:hint="eastAsia" w:ascii="宋体" w:hAnsi="宋体" w:eastAsia="宋体" w:cs="宋体"/>
                <w:sz w:val="18"/>
                <w:szCs w:val="18"/>
              </w:rPr>
              <w:t>1700</w:t>
            </w:r>
          </w:p>
        </w:tc>
        <w:tc>
          <w:tcPr>
            <w:tcW w:w="323" w:type="pct"/>
            <w:vMerge w:val="restart"/>
            <w:vAlign w:val="center"/>
          </w:tcPr>
          <w:p>
            <w:pPr>
              <w:pStyle w:val="529"/>
              <w:spacing w:before="1"/>
              <w:ind w:left="155" w:right="140"/>
              <w:jc w:val="center"/>
              <w:rPr>
                <w:rFonts w:hint="eastAsia" w:ascii="宋体" w:hAnsi="宋体" w:eastAsia="宋体" w:cs="宋体"/>
                <w:sz w:val="18"/>
                <w:szCs w:val="18"/>
              </w:rPr>
            </w:pPr>
            <w:r>
              <w:rPr>
                <w:rFonts w:hint="eastAsia" w:ascii="宋体" w:hAnsi="宋体" w:eastAsia="宋体" w:cs="宋体"/>
                <w:sz w:val="18"/>
                <w:szCs w:val="18"/>
              </w:rPr>
              <w:t>85</w:t>
            </w:r>
          </w:p>
        </w:tc>
        <w:tc>
          <w:tcPr>
            <w:tcW w:w="344" w:type="pct"/>
            <w:vAlign w:val="center"/>
          </w:tcPr>
          <w:p>
            <w:pPr>
              <w:pStyle w:val="529"/>
              <w:spacing w:before="104"/>
              <w:ind w:left="188" w:right="174"/>
              <w:jc w:val="center"/>
              <w:rPr>
                <w:rFonts w:hint="eastAsia" w:ascii="宋体" w:hAnsi="宋体" w:eastAsia="宋体" w:cs="宋体"/>
                <w:sz w:val="18"/>
                <w:szCs w:val="18"/>
              </w:rPr>
            </w:pPr>
            <w:r>
              <w:rPr>
                <w:rFonts w:hint="eastAsia" w:ascii="宋体" w:hAnsi="宋体" w:eastAsia="宋体" w:cs="宋体"/>
                <w:sz w:val="18"/>
                <w:szCs w:val="18"/>
              </w:rPr>
              <w:t>95</w:t>
            </w:r>
          </w:p>
        </w:tc>
        <w:tc>
          <w:tcPr>
            <w:tcW w:w="326" w:type="pct"/>
            <w:vMerge w:val="restart"/>
            <w:vAlign w:val="center"/>
          </w:tcPr>
          <w:p>
            <w:pPr>
              <w:pStyle w:val="529"/>
              <w:spacing w:before="1"/>
              <w:ind w:left="207"/>
              <w:jc w:val="center"/>
              <w:rPr>
                <w:rFonts w:hint="eastAsia" w:ascii="宋体" w:hAnsi="宋体" w:eastAsia="宋体" w:cs="宋体"/>
                <w:sz w:val="18"/>
                <w:szCs w:val="18"/>
              </w:rPr>
            </w:pPr>
            <w:r>
              <w:rPr>
                <w:rFonts w:hint="eastAsia" w:ascii="宋体" w:hAnsi="宋体" w:eastAsia="宋体" w:cs="宋体"/>
                <w:sz w:val="18"/>
                <w:szCs w:val="18"/>
              </w:rPr>
              <w:t>167</w:t>
            </w:r>
          </w:p>
        </w:tc>
        <w:tc>
          <w:tcPr>
            <w:tcW w:w="343" w:type="pct"/>
            <w:vAlign w:val="center"/>
          </w:tcPr>
          <w:p>
            <w:pPr>
              <w:pStyle w:val="529"/>
              <w:spacing w:before="104"/>
              <w:ind w:left="188" w:right="175"/>
              <w:jc w:val="center"/>
              <w:rPr>
                <w:rFonts w:hint="eastAsia" w:ascii="宋体" w:hAnsi="宋体" w:eastAsia="宋体" w:cs="宋体"/>
                <w:sz w:val="18"/>
                <w:szCs w:val="18"/>
              </w:rPr>
            </w:pPr>
            <w:r>
              <w:rPr>
                <w:rFonts w:hint="eastAsia" w:ascii="宋体" w:hAnsi="宋体" w:eastAsia="宋体" w:cs="宋体"/>
                <w:sz w:val="18"/>
                <w:szCs w:val="18"/>
              </w:rPr>
              <w:t>132</w:t>
            </w:r>
          </w:p>
        </w:tc>
        <w:tc>
          <w:tcPr>
            <w:tcW w:w="305" w:type="pct"/>
            <w:vMerge w:val="restart"/>
            <w:vAlign w:val="center"/>
          </w:tcPr>
          <w:p>
            <w:pPr>
              <w:pStyle w:val="529"/>
              <w:spacing w:before="1"/>
              <w:ind w:left="185"/>
              <w:jc w:val="center"/>
              <w:rPr>
                <w:rFonts w:hint="eastAsia" w:ascii="宋体" w:hAnsi="宋体" w:eastAsia="宋体" w:cs="宋体"/>
                <w:sz w:val="18"/>
                <w:szCs w:val="18"/>
              </w:rPr>
            </w:pPr>
            <w:r>
              <w:rPr>
                <w:rFonts w:hint="eastAsia" w:ascii="宋体" w:hAnsi="宋体" w:eastAsia="宋体" w:cs="宋体"/>
                <w:sz w:val="18"/>
                <w:szCs w:val="18"/>
              </w:rPr>
              <w:t>510</w:t>
            </w:r>
          </w:p>
        </w:tc>
        <w:tc>
          <w:tcPr>
            <w:tcW w:w="304"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171</w:t>
            </w:r>
          </w:p>
        </w:tc>
        <w:tc>
          <w:tcPr>
            <w:tcW w:w="305"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302</w:t>
            </w:r>
          </w:p>
        </w:tc>
        <w:tc>
          <w:tcPr>
            <w:tcW w:w="405" w:type="pct"/>
            <w:vMerge w:val="restart"/>
            <w:vAlign w:val="center"/>
          </w:tcPr>
          <w:p>
            <w:pPr>
              <w:pStyle w:val="529"/>
              <w:spacing w:before="1"/>
              <w:ind w:left="209"/>
              <w:jc w:val="center"/>
              <w:rPr>
                <w:rFonts w:hint="eastAsia" w:ascii="宋体" w:hAnsi="宋体" w:eastAsia="宋体" w:cs="宋体"/>
                <w:sz w:val="18"/>
                <w:szCs w:val="18"/>
              </w:rPr>
            </w:pPr>
            <w:r>
              <w:rPr>
                <w:rFonts w:hint="eastAsia" w:ascii="宋体" w:hAnsi="宋体" w:eastAsia="宋体" w:cs="宋体"/>
                <w:sz w:val="18"/>
                <w:szCs w:val="18"/>
              </w:rPr>
              <w:t>4.8</w:t>
            </w:r>
          </w:p>
        </w:tc>
        <w:tc>
          <w:tcPr>
            <w:tcW w:w="284" w:type="pct"/>
            <w:vMerge w:val="restart"/>
            <w:vAlign w:val="center"/>
          </w:tcPr>
          <w:p>
            <w:pPr>
              <w:pStyle w:val="529"/>
              <w:spacing w:before="1"/>
              <w:ind w:left="167"/>
              <w:jc w:val="center"/>
              <w:rPr>
                <w:rFonts w:hint="eastAsia" w:ascii="宋体" w:hAnsi="宋体" w:eastAsia="宋体" w:cs="宋体"/>
                <w:sz w:val="18"/>
                <w:szCs w:val="18"/>
              </w:rPr>
            </w:pPr>
            <w:r>
              <w:rPr>
                <w:rFonts w:hint="eastAsia" w:ascii="宋体" w:hAnsi="宋体" w:eastAsia="宋体" w:cs="宋体"/>
                <w:sz w:val="18"/>
                <w:szCs w:val="18"/>
              </w:rPr>
              <w:t>132</w:t>
            </w:r>
          </w:p>
        </w:tc>
        <w:tc>
          <w:tcPr>
            <w:tcW w:w="353" w:type="pct"/>
            <w:vMerge w:val="restart"/>
            <w:vAlign w:val="center"/>
          </w:tcPr>
          <w:p>
            <w:pPr>
              <w:pStyle w:val="529"/>
              <w:spacing w:before="1"/>
              <w:ind w:left="220"/>
              <w:jc w:val="center"/>
              <w:rPr>
                <w:rFonts w:hint="eastAsia" w:ascii="宋体" w:hAnsi="宋体" w:eastAsia="宋体" w:cs="宋体"/>
                <w:sz w:val="18"/>
                <w:szCs w:val="18"/>
              </w:rPr>
            </w:pPr>
            <w:r>
              <w:rPr>
                <w:rFonts w:hint="eastAsia" w:ascii="宋体" w:hAnsi="宋体" w:eastAsia="宋体" w:cs="宋体"/>
                <w:sz w:val="18"/>
                <w:szCs w:val="18"/>
              </w:rPr>
              <w:t>2.728</w:t>
            </w:r>
          </w:p>
        </w:tc>
        <w:tc>
          <w:tcPr>
            <w:tcW w:w="342" w:type="pct"/>
            <w:vMerge w:val="restart"/>
            <w:vAlign w:val="center"/>
          </w:tcPr>
          <w:p>
            <w:pPr>
              <w:pStyle w:val="529"/>
              <w:spacing w:before="1"/>
              <w:ind w:left="22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33"/>
              <w:ind w:left="209"/>
              <w:jc w:val="center"/>
              <w:rPr>
                <w:rFonts w:hint="eastAsia" w:ascii="宋体" w:hAnsi="宋体" w:eastAsia="宋体" w:cs="宋体"/>
                <w:sz w:val="18"/>
                <w:szCs w:val="18"/>
              </w:rPr>
            </w:pPr>
            <w:r>
              <w:rPr>
                <w:rFonts w:hint="eastAsia" w:ascii="宋体" w:hAnsi="宋体" w:eastAsia="宋体" w:cs="宋体"/>
                <w:sz w:val="18"/>
                <w:szCs w:val="18"/>
              </w:rPr>
              <w:t>100</w:t>
            </w:r>
          </w:p>
          <w:p>
            <w:pPr>
              <w:pStyle w:val="529"/>
              <w:spacing w:before="132"/>
              <w:ind w:left="209"/>
              <w:jc w:val="center"/>
              <w:rPr>
                <w:rFonts w:hint="eastAsia" w:ascii="宋体" w:hAnsi="宋体" w:eastAsia="宋体" w:cs="宋体"/>
                <w:sz w:val="18"/>
                <w:szCs w:val="18"/>
              </w:rPr>
            </w:pPr>
            <w:r>
              <w:rPr>
                <w:rFonts w:hint="eastAsia" w:ascii="宋体" w:hAnsi="宋体" w:eastAsia="宋体" w:cs="宋体"/>
                <w:sz w:val="18"/>
                <w:szCs w:val="18"/>
              </w:rPr>
              <w:t>110</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167</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4" w:hRule="atLeast"/>
        </w:trPr>
        <w:tc>
          <w:tcPr>
            <w:tcW w:w="403" w:type="pct"/>
            <w:vAlign w:val="center"/>
          </w:tcPr>
          <w:p>
            <w:pPr>
              <w:pStyle w:val="529"/>
              <w:spacing w:before="1" w:line="396" w:lineRule="auto"/>
              <w:ind w:left="22" w:right="-12"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570</w:t>
            </w:r>
          </w:p>
        </w:tc>
        <w:tc>
          <w:tcPr>
            <w:tcW w:w="515" w:type="pct"/>
            <w:vAlign w:val="center"/>
          </w:tcPr>
          <w:p>
            <w:pPr>
              <w:pStyle w:val="529"/>
              <w:ind w:left="19"/>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500～7100</w:t>
            </w:r>
          </w:p>
        </w:tc>
        <w:tc>
          <w:tcPr>
            <w:tcW w:w="441" w:type="pct"/>
            <w:vAlign w:val="center"/>
          </w:tcPr>
          <w:p>
            <w:pPr>
              <w:pStyle w:val="529"/>
              <w:ind w:left="296"/>
              <w:jc w:val="center"/>
              <w:rPr>
                <w:rFonts w:hint="eastAsia" w:ascii="宋体" w:hAnsi="宋体" w:eastAsia="宋体" w:cs="宋体"/>
                <w:sz w:val="18"/>
                <w:szCs w:val="18"/>
              </w:rPr>
            </w:pPr>
            <w:r>
              <w:rPr>
                <w:rFonts w:hint="eastAsia" w:ascii="宋体" w:hAnsi="宋体" w:eastAsia="宋体" w:cs="宋体"/>
                <w:sz w:val="18"/>
                <w:szCs w:val="18"/>
              </w:rPr>
              <w:t>1500</w:t>
            </w:r>
          </w:p>
        </w:tc>
        <w:tc>
          <w:tcPr>
            <w:tcW w:w="323" w:type="pct"/>
            <w:vAlign w:val="center"/>
          </w:tcPr>
          <w:p>
            <w:pPr>
              <w:pStyle w:val="529"/>
              <w:ind w:left="155" w:right="140"/>
              <w:jc w:val="center"/>
              <w:rPr>
                <w:rFonts w:hint="eastAsia" w:ascii="宋体" w:hAnsi="宋体" w:eastAsia="宋体" w:cs="宋体"/>
                <w:sz w:val="18"/>
                <w:szCs w:val="18"/>
              </w:rPr>
            </w:pPr>
            <w:r>
              <w:rPr>
                <w:rFonts w:hint="eastAsia" w:ascii="宋体" w:hAnsi="宋体" w:eastAsia="宋体" w:cs="宋体"/>
                <w:sz w:val="18"/>
                <w:szCs w:val="18"/>
              </w:rPr>
              <w:t>95</w:t>
            </w:r>
          </w:p>
        </w:tc>
        <w:tc>
          <w:tcPr>
            <w:tcW w:w="344" w:type="pct"/>
            <w:vAlign w:val="center"/>
          </w:tcPr>
          <w:p>
            <w:pPr>
              <w:pStyle w:val="529"/>
              <w:spacing w:before="133"/>
              <w:ind w:left="209"/>
              <w:jc w:val="center"/>
              <w:rPr>
                <w:rFonts w:hint="eastAsia" w:ascii="宋体" w:hAnsi="宋体" w:eastAsia="宋体" w:cs="宋体"/>
                <w:sz w:val="18"/>
                <w:szCs w:val="18"/>
              </w:rPr>
            </w:pPr>
            <w:r>
              <w:rPr>
                <w:rFonts w:hint="eastAsia" w:ascii="宋体" w:hAnsi="宋体" w:eastAsia="宋体" w:cs="宋体"/>
                <w:sz w:val="18"/>
                <w:szCs w:val="18"/>
              </w:rPr>
              <w:t>110</w:t>
            </w:r>
          </w:p>
          <w:p>
            <w:pPr>
              <w:pStyle w:val="529"/>
              <w:spacing w:before="132"/>
              <w:ind w:left="209"/>
              <w:jc w:val="center"/>
              <w:rPr>
                <w:rFonts w:hint="eastAsia" w:ascii="宋体" w:hAnsi="宋体" w:eastAsia="宋体" w:cs="宋体"/>
                <w:sz w:val="18"/>
                <w:szCs w:val="18"/>
              </w:rPr>
            </w:pPr>
            <w:r>
              <w:rPr>
                <w:rFonts w:hint="eastAsia" w:ascii="宋体" w:hAnsi="宋体" w:eastAsia="宋体" w:cs="宋体"/>
                <w:sz w:val="18"/>
                <w:szCs w:val="18"/>
              </w:rPr>
              <w:t>120</w:t>
            </w:r>
          </w:p>
          <w:p>
            <w:pPr>
              <w:pStyle w:val="529"/>
              <w:spacing w:before="133"/>
              <w:ind w:left="209"/>
              <w:jc w:val="center"/>
              <w:rPr>
                <w:rFonts w:hint="eastAsia" w:ascii="宋体" w:hAnsi="宋体" w:eastAsia="宋体" w:cs="宋体"/>
                <w:sz w:val="18"/>
                <w:szCs w:val="18"/>
              </w:rPr>
            </w:pPr>
            <w:r>
              <w:rPr>
                <w:rFonts w:hint="eastAsia" w:ascii="宋体" w:hAnsi="宋体" w:eastAsia="宋体" w:cs="宋体"/>
                <w:sz w:val="18"/>
                <w:szCs w:val="18"/>
              </w:rPr>
              <w:t>125</w:t>
            </w:r>
          </w:p>
        </w:tc>
        <w:tc>
          <w:tcPr>
            <w:tcW w:w="326" w:type="pct"/>
            <w:vAlign w:val="center"/>
          </w:tcPr>
          <w:p>
            <w:pPr>
              <w:pStyle w:val="529"/>
              <w:ind w:left="153" w:right="140"/>
              <w:jc w:val="center"/>
              <w:rPr>
                <w:rFonts w:hint="eastAsia" w:ascii="宋体" w:hAnsi="宋体" w:eastAsia="宋体" w:cs="宋体"/>
                <w:sz w:val="18"/>
                <w:szCs w:val="18"/>
              </w:rPr>
            </w:pPr>
            <w:r>
              <w:rPr>
                <w:rFonts w:hint="eastAsia" w:ascii="宋体" w:hAnsi="宋体" w:eastAsia="宋体" w:cs="宋体"/>
                <w:sz w:val="18"/>
                <w:szCs w:val="18"/>
              </w:rPr>
              <w:t>167</w:t>
            </w: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167</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570</w:t>
            </w:r>
          </w:p>
        </w:tc>
        <w:tc>
          <w:tcPr>
            <w:tcW w:w="304" w:type="pct"/>
            <w:vAlign w:val="center"/>
          </w:tcPr>
          <w:p>
            <w:pPr>
              <w:pStyle w:val="529"/>
              <w:ind w:right="169"/>
              <w:jc w:val="center"/>
              <w:rPr>
                <w:rFonts w:hint="eastAsia" w:ascii="宋体" w:hAnsi="宋体" w:eastAsia="宋体" w:cs="宋体"/>
                <w:sz w:val="18"/>
                <w:szCs w:val="18"/>
              </w:rPr>
            </w:pPr>
            <w:r>
              <w:rPr>
                <w:rFonts w:hint="eastAsia" w:ascii="宋体" w:hAnsi="宋体" w:eastAsia="宋体" w:cs="宋体"/>
                <w:sz w:val="18"/>
                <w:szCs w:val="18"/>
              </w:rPr>
              <w:t>184</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349</w:t>
            </w:r>
          </w:p>
        </w:tc>
        <w:tc>
          <w:tcPr>
            <w:tcW w:w="405" w:type="pct"/>
            <w:vAlign w:val="center"/>
          </w:tcPr>
          <w:p>
            <w:pPr>
              <w:pStyle w:val="529"/>
              <w:ind w:left="210"/>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Align w:val="center"/>
          </w:tcPr>
          <w:p>
            <w:pPr>
              <w:pStyle w:val="529"/>
              <w:ind w:left="167"/>
              <w:jc w:val="center"/>
              <w:rPr>
                <w:rFonts w:hint="eastAsia" w:ascii="宋体" w:hAnsi="宋体" w:eastAsia="宋体" w:cs="宋体"/>
                <w:sz w:val="18"/>
                <w:szCs w:val="18"/>
              </w:rPr>
            </w:pPr>
            <w:r>
              <w:rPr>
                <w:rFonts w:hint="eastAsia" w:ascii="宋体" w:hAnsi="宋体" w:eastAsia="宋体" w:cs="宋体"/>
                <w:sz w:val="18"/>
                <w:szCs w:val="18"/>
              </w:rPr>
              <w:t>169</w:t>
            </w:r>
          </w:p>
        </w:tc>
        <w:tc>
          <w:tcPr>
            <w:tcW w:w="353" w:type="pct"/>
            <w:vAlign w:val="center"/>
          </w:tcPr>
          <w:p>
            <w:pPr>
              <w:pStyle w:val="529"/>
              <w:ind w:left="220"/>
              <w:jc w:val="center"/>
              <w:rPr>
                <w:rFonts w:hint="eastAsia" w:ascii="宋体" w:hAnsi="宋体" w:eastAsia="宋体" w:cs="宋体"/>
                <w:sz w:val="18"/>
                <w:szCs w:val="18"/>
              </w:rPr>
            </w:pPr>
            <w:r>
              <w:rPr>
                <w:rFonts w:hint="eastAsia" w:ascii="宋体" w:hAnsi="宋体" w:eastAsia="宋体" w:cs="宋体"/>
                <w:sz w:val="18"/>
                <w:szCs w:val="18"/>
              </w:rPr>
              <w:t>3.805</w:t>
            </w:r>
          </w:p>
        </w:tc>
        <w:tc>
          <w:tcPr>
            <w:tcW w:w="342" w:type="pct"/>
            <w:vAlign w:val="center"/>
          </w:tcPr>
          <w:p>
            <w:pPr>
              <w:pStyle w:val="529"/>
              <w:ind w:left="22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03" w:type="pct"/>
            <w:vMerge w:val="restart"/>
            <w:vAlign w:val="center"/>
          </w:tcPr>
          <w:p>
            <w:pPr>
              <w:pStyle w:val="529"/>
              <w:spacing w:line="391" w:lineRule="auto"/>
              <w:ind w:right="-12"/>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620</w:t>
            </w:r>
          </w:p>
        </w:tc>
        <w:tc>
          <w:tcPr>
            <w:tcW w:w="515" w:type="pct"/>
            <w:vMerge w:val="restart"/>
            <w:vAlign w:val="center"/>
          </w:tcPr>
          <w:p>
            <w:pPr>
              <w:pStyle w:val="529"/>
              <w:ind w:left="113"/>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710～9000</w:t>
            </w:r>
          </w:p>
        </w:tc>
        <w:tc>
          <w:tcPr>
            <w:tcW w:w="441" w:type="pct"/>
            <w:vMerge w:val="restart"/>
            <w:vAlign w:val="center"/>
          </w:tcPr>
          <w:p>
            <w:pPr>
              <w:pStyle w:val="529"/>
              <w:ind w:left="296"/>
              <w:jc w:val="center"/>
              <w:rPr>
                <w:rFonts w:hint="eastAsia" w:ascii="宋体" w:hAnsi="宋体" w:eastAsia="宋体" w:cs="宋体"/>
                <w:sz w:val="18"/>
                <w:szCs w:val="18"/>
              </w:rPr>
            </w:pPr>
            <w:r>
              <w:rPr>
                <w:rFonts w:hint="eastAsia" w:ascii="宋体" w:hAnsi="宋体" w:eastAsia="宋体" w:cs="宋体"/>
                <w:sz w:val="18"/>
                <w:szCs w:val="18"/>
              </w:rPr>
              <w:t>1300</w:t>
            </w:r>
          </w:p>
        </w:tc>
        <w:tc>
          <w:tcPr>
            <w:tcW w:w="323" w:type="pct"/>
            <w:vMerge w:val="restart"/>
            <w:vAlign w:val="center"/>
          </w:tcPr>
          <w:p>
            <w:pPr>
              <w:pStyle w:val="529"/>
              <w:ind w:left="208"/>
              <w:jc w:val="center"/>
              <w:rPr>
                <w:rFonts w:hint="eastAsia" w:ascii="宋体" w:hAnsi="宋体" w:eastAsia="宋体" w:cs="宋体"/>
                <w:sz w:val="18"/>
                <w:szCs w:val="18"/>
              </w:rPr>
            </w:pPr>
            <w:r>
              <w:rPr>
                <w:rFonts w:hint="eastAsia" w:ascii="宋体" w:hAnsi="宋体" w:eastAsia="宋体" w:cs="宋体"/>
                <w:sz w:val="18"/>
                <w:szCs w:val="18"/>
              </w:rPr>
              <w:t>110</w:t>
            </w:r>
          </w:p>
        </w:tc>
        <w:tc>
          <w:tcPr>
            <w:tcW w:w="344" w:type="pct"/>
            <w:vAlign w:val="center"/>
          </w:tcPr>
          <w:p>
            <w:pPr>
              <w:pStyle w:val="529"/>
              <w:spacing w:before="105"/>
              <w:ind w:left="189" w:right="174"/>
              <w:jc w:val="center"/>
              <w:rPr>
                <w:rFonts w:hint="eastAsia" w:ascii="宋体" w:hAnsi="宋体" w:eastAsia="宋体" w:cs="宋体"/>
                <w:sz w:val="18"/>
                <w:szCs w:val="18"/>
              </w:rPr>
            </w:pPr>
            <w:r>
              <w:rPr>
                <w:rFonts w:hint="eastAsia" w:ascii="宋体" w:hAnsi="宋体" w:eastAsia="宋体" w:cs="宋体"/>
                <w:sz w:val="18"/>
                <w:szCs w:val="18"/>
              </w:rPr>
              <w:t>125</w:t>
            </w:r>
          </w:p>
        </w:tc>
        <w:tc>
          <w:tcPr>
            <w:tcW w:w="326" w:type="pct"/>
            <w:vMerge w:val="restart"/>
            <w:vAlign w:val="center"/>
          </w:tcPr>
          <w:p>
            <w:pPr>
              <w:pStyle w:val="529"/>
              <w:ind w:left="207"/>
              <w:jc w:val="center"/>
              <w:rPr>
                <w:rFonts w:hint="eastAsia" w:ascii="宋体" w:hAnsi="宋体" w:eastAsia="宋体" w:cs="宋体"/>
                <w:sz w:val="18"/>
                <w:szCs w:val="18"/>
              </w:rPr>
            </w:pPr>
            <w:r>
              <w:rPr>
                <w:rFonts w:hint="eastAsia" w:ascii="宋体" w:hAnsi="宋体" w:eastAsia="宋体" w:cs="宋体"/>
                <w:sz w:val="18"/>
                <w:szCs w:val="18"/>
              </w:rPr>
              <w:t>167</w:t>
            </w:r>
          </w:p>
        </w:tc>
        <w:tc>
          <w:tcPr>
            <w:tcW w:w="343" w:type="pct"/>
            <w:vAlign w:val="center"/>
          </w:tcPr>
          <w:p>
            <w:pPr>
              <w:pStyle w:val="529"/>
              <w:spacing w:before="105"/>
              <w:ind w:left="188" w:right="175"/>
              <w:jc w:val="center"/>
              <w:rPr>
                <w:rFonts w:hint="eastAsia" w:ascii="宋体" w:hAnsi="宋体" w:eastAsia="宋体" w:cs="宋体"/>
                <w:sz w:val="18"/>
                <w:szCs w:val="18"/>
              </w:rPr>
            </w:pPr>
            <w:r>
              <w:rPr>
                <w:rFonts w:hint="eastAsia" w:ascii="宋体" w:hAnsi="宋体" w:eastAsia="宋体" w:cs="宋体"/>
                <w:sz w:val="18"/>
                <w:szCs w:val="18"/>
              </w:rPr>
              <w:t>167</w:t>
            </w:r>
          </w:p>
        </w:tc>
        <w:tc>
          <w:tcPr>
            <w:tcW w:w="305" w:type="pct"/>
            <w:vMerge w:val="restart"/>
            <w:vAlign w:val="center"/>
          </w:tcPr>
          <w:p>
            <w:pPr>
              <w:pStyle w:val="529"/>
              <w:ind w:left="185"/>
              <w:jc w:val="center"/>
              <w:rPr>
                <w:rFonts w:hint="eastAsia" w:ascii="宋体" w:hAnsi="宋体" w:eastAsia="宋体" w:cs="宋体"/>
                <w:sz w:val="18"/>
                <w:szCs w:val="18"/>
              </w:rPr>
            </w:pPr>
            <w:r>
              <w:rPr>
                <w:rFonts w:hint="eastAsia" w:ascii="宋体" w:hAnsi="宋体" w:eastAsia="宋体" w:cs="宋体"/>
                <w:sz w:val="18"/>
                <w:szCs w:val="18"/>
              </w:rPr>
              <w:t>620</w:t>
            </w:r>
          </w:p>
        </w:tc>
        <w:tc>
          <w:tcPr>
            <w:tcW w:w="304" w:type="pct"/>
            <w:vMerge w:val="restar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210</w:t>
            </w:r>
          </w:p>
        </w:tc>
        <w:tc>
          <w:tcPr>
            <w:tcW w:w="305" w:type="pct"/>
            <w:vMerge w:val="restar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387</w:t>
            </w:r>
          </w:p>
        </w:tc>
        <w:tc>
          <w:tcPr>
            <w:tcW w:w="405" w:type="pct"/>
            <w:vMerge w:val="restart"/>
            <w:vAlign w:val="center"/>
          </w:tcPr>
          <w:p>
            <w:pPr>
              <w:pStyle w:val="529"/>
              <w:ind w:left="209"/>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Merge w:val="restart"/>
            <w:vAlign w:val="center"/>
          </w:tcPr>
          <w:p>
            <w:pPr>
              <w:pStyle w:val="529"/>
              <w:ind w:left="167"/>
              <w:jc w:val="center"/>
              <w:rPr>
                <w:rFonts w:hint="eastAsia" w:ascii="宋体" w:hAnsi="宋体" w:eastAsia="宋体" w:cs="宋体"/>
                <w:sz w:val="18"/>
                <w:szCs w:val="18"/>
              </w:rPr>
            </w:pPr>
            <w:r>
              <w:rPr>
                <w:rFonts w:hint="eastAsia" w:ascii="宋体" w:hAnsi="宋体" w:eastAsia="宋体" w:cs="宋体"/>
                <w:sz w:val="18"/>
                <w:szCs w:val="18"/>
              </w:rPr>
              <w:t>203</w:t>
            </w:r>
          </w:p>
        </w:tc>
        <w:tc>
          <w:tcPr>
            <w:tcW w:w="353" w:type="pct"/>
            <w:vMerge w:val="restart"/>
            <w:vAlign w:val="center"/>
          </w:tcPr>
          <w:p>
            <w:pPr>
              <w:pStyle w:val="529"/>
              <w:ind w:left="220"/>
              <w:jc w:val="center"/>
              <w:rPr>
                <w:rFonts w:hint="eastAsia" w:ascii="宋体" w:hAnsi="宋体" w:eastAsia="宋体" w:cs="宋体"/>
                <w:sz w:val="18"/>
                <w:szCs w:val="18"/>
              </w:rPr>
            </w:pPr>
            <w:r>
              <w:rPr>
                <w:rFonts w:hint="eastAsia" w:ascii="宋体" w:hAnsi="宋体" w:eastAsia="宋体" w:cs="宋体"/>
                <w:sz w:val="18"/>
                <w:szCs w:val="18"/>
              </w:rPr>
              <w:t>5.632</w:t>
            </w:r>
          </w:p>
        </w:tc>
        <w:tc>
          <w:tcPr>
            <w:tcW w:w="342" w:type="pct"/>
            <w:vMerge w:val="restart"/>
            <w:vAlign w:val="center"/>
          </w:tcPr>
          <w:p>
            <w:pPr>
              <w:pStyle w:val="529"/>
              <w:ind w:left="22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5"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51"/>
              <w:ind w:left="209"/>
              <w:jc w:val="center"/>
              <w:rPr>
                <w:rFonts w:hint="eastAsia" w:ascii="宋体" w:hAnsi="宋体" w:eastAsia="宋体" w:cs="宋体"/>
                <w:sz w:val="18"/>
                <w:szCs w:val="18"/>
              </w:rPr>
            </w:pPr>
            <w:r>
              <w:rPr>
                <w:rFonts w:hint="eastAsia" w:ascii="宋体" w:hAnsi="宋体" w:eastAsia="宋体" w:cs="宋体"/>
                <w:sz w:val="18"/>
                <w:szCs w:val="18"/>
              </w:rPr>
              <w:t>130</w:t>
            </w:r>
          </w:p>
          <w:p>
            <w:pPr>
              <w:pStyle w:val="529"/>
              <w:spacing w:before="133"/>
              <w:ind w:left="209"/>
              <w:jc w:val="center"/>
              <w:rPr>
                <w:rFonts w:hint="eastAsia" w:ascii="宋体" w:hAnsi="宋体" w:eastAsia="宋体" w:cs="宋体"/>
                <w:sz w:val="18"/>
                <w:szCs w:val="18"/>
              </w:rPr>
            </w:pPr>
            <w:r>
              <w:rPr>
                <w:rFonts w:hint="eastAsia" w:ascii="宋体" w:hAnsi="宋体" w:eastAsia="宋体" w:cs="宋体"/>
                <w:sz w:val="18"/>
                <w:szCs w:val="18"/>
              </w:rPr>
              <w:t>140</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spacing w:before="1"/>
              <w:ind w:left="188" w:right="175"/>
              <w:jc w:val="center"/>
              <w:rPr>
                <w:rFonts w:hint="eastAsia" w:ascii="宋体" w:hAnsi="宋体" w:eastAsia="宋体" w:cs="宋体"/>
                <w:sz w:val="18"/>
                <w:szCs w:val="18"/>
              </w:rPr>
            </w:pPr>
            <w:r>
              <w:rPr>
                <w:rFonts w:hint="eastAsia" w:ascii="宋体" w:hAnsi="宋体" w:eastAsia="宋体" w:cs="宋体"/>
                <w:sz w:val="18"/>
                <w:szCs w:val="18"/>
              </w:rPr>
              <w:t>202</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403" w:type="pct"/>
            <w:vMerge w:val="restart"/>
            <w:vAlign w:val="center"/>
          </w:tcPr>
          <w:p>
            <w:pPr>
              <w:pStyle w:val="529"/>
              <w:ind w:left="141"/>
              <w:jc w:val="center"/>
              <w:rPr>
                <w:rFonts w:hint="eastAsia" w:ascii="宋体" w:hAnsi="宋体" w:eastAsia="宋体" w:cs="宋体"/>
                <w:sz w:val="18"/>
                <w:szCs w:val="18"/>
              </w:rPr>
            </w:pPr>
            <w:r>
              <w:rPr>
                <w:rFonts w:hint="eastAsia" w:ascii="宋体" w:hAnsi="宋体" w:eastAsia="宋体" w:cs="宋体"/>
                <w:sz w:val="18"/>
                <w:szCs w:val="18"/>
              </w:rPr>
              <w:t>型号</w:t>
            </w:r>
          </w:p>
        </w:tc>
        <w:tc>
          <w:tcPr>
            <w:tcW w:w="515" w:type="pct"/>
            <w:vMerge w:val="restart"/>
            <w:vAlign w:val="center"/>
          </w:tcPr>
          <w:p>
            <w:pPr>
              <w:pStyle w:val="529"/>
              <w:spacing w:before="8" w:line="360" w:lineRule="atLeast"/>
              <w:ind w:left="117" w:right="96"/>
              <w:jc w:val="center"/>
              <w:rPr>
                <w:rFonts w:hint="eastAsia" w:ascii="宋体" w:hAnsi="宋体" w:eastAsia="宋体" w:cs="宋体"/>
                <w:sz w:val="18"/>
                <w:szCs w:val="18"/>
              </w:rPr>
            </w:pPr>
            <w:r>
              <w:rPr>
                <w:rFonts w:hint="eastAsia" w:ascii="宋体" w:hAnsi="宋体" w:eastAsia="宋体" w:cs="宋体"/>
                <w:sz w:val="18"/>
                <w:szCs w:val="18"/>
              </w:rPr>
              <w:t>公称转矩调整范围N·m</w:t>
            </w:r>
          </w:p>
        </w:tc>
        <w:tc>
          <w:tcPr>
            <w:tcW w:w="441" w:type="pct"/>
            <w:vMerge w:val="restart"/>
            <w:vAlign w:val="center"/>
          </w:tcPr>
          <w:p>
            <w:pPr>
              <w:pStyle w:val="529"/>
              <w:spacing w:before="137"/>
              <w:ind w:left="95" w:right="81"/>
              <w:jc w:val="center"/>
              <w:rPr>
                <w:rFonts w:hint="eastAsia" w:ascii="宋体" w:hAnsi="宋体" w:eastAsia="宋体" w:cs="宋体"/>
                <w:sz w:val="18"/>
                <w:szCs w:val="18"/>
              </w:rPr>
            </w:pPr>
            <w:r>
              <w:rPr>
                <w:rFonts w:hint="eastAsia" w:ascii="宋体" w:hAnsi="宋体" w:eastAsia="宋体" w:cs="宋体"/>
                <w:sz w:val="18"/>
                <w:szCs w:val="18"/>
              </w:rPr>
              <w:t>许用转速</w:t>
            </w:r>
          </w:p>
          <w:p>
            <w:pPr>
              <w:pStyle w:val="529"/>
              <w:spacing w:before="151"/>
              <w:ind w:left="15"/>
              <w:jc w:val="center"/>
              <w:rPr>
                <w:rFonts w:hint="eastAsia" w:ascii="宋体" w:hAnsi="宋体" w:eastAsia="宋体" w:cs="宋体"/>
                <w:i/>
                <w:sz w:val="18"/>
                <w:szCs w:val="18"/>
              </w:rPr>
            </w:pPr>
            <w:r>
              <w:rPr>
                <w:rFonts w:hint="eastAsia" w:ascii="宋体" w:hAnsi="宋体" w:eastAsia="宋体" w:cs="宋体"/>
                <w:i/>
                <w:sz w:val="18"/>
                <w:szCs w:val="18"/>
              </w:rPr>
              <w:t>n</w:t>
            </w:r>
          </w:p>
          <w:p>
            <w:pPr>
              <w:pStyle w:val="529"/>
              <w:spacing w:before="153" w:line="202" w:lineRule="exact"/>
              <w:ind w:left="95" w:right="80"/>
              <w:jc w:val="center"/>
              <w:rPr>
                <w:rFonts w:hint="eastAsia" w:ascii="宋体" w:hAnsi="宋体" w:eastAsia="宋体" w:cs="宋体"/>
                <w:sz w:val="18"/>
                <w:szCs w:val="18"/>
              </w:rPr>
            </w:pPr>
            <w:r>
              <w:rPr>
                <w:rFonts w:hint="eastAsia" w:ascii="宋体" w:hAnsi="宋体" w:eastAsia="宋体" w:cs="宋体"/>
                <w:sz w:val="18"/>
                <w:szCs w:val="18"/>
              </w:rPr>
              <w:t>r/min</w:t>
            </w:r>
          </w:p>
        </w:tc>
        <w:tc>
          <w:tcPr>
            <w:tcW w:w="667" w:type="pct"/>
            <w:gridSpan w:val="2"/>
            <w:vAlign w:val="center"/>
          </w:tcPr>
          <w:p>
            <w:pPr>
              <w:pStyle w:val="529"/>
              <w:spacing w:before="128" w:line="213" w:lineRule="exact"/>
              <w:ind w:left="192"/>
              <w:jc w:val="center"/>
              <w:rPr>
                <w:rFonts w:hint="eastAsia" w:ascii="宋体" w:hAnsi="宋体" w:eastAsia="宋体" w:cs="宋体"/>
                <w:sz w:val="18"/>
                <w:szCs w:val="18"/>
              </w:rPr>
            </w:pPr>
            <w:r>
              <w:rPr>
                <w:rFonts w:hint="eastAsia" w:ascii="宋体" w:hAnsi="宋体" w:eastAsia="宋体" w:cs="宋体"/>
                <w:sz w:val="18"/>
                <w:szCs w:val="18"/>
              </w:rPr>
              <w:t>轴孔直径H7</w:t>
            </w:r>
          </w:p>
        </w:tc>
        <w:tc>
          <w:tcPr>
            <w:tcW w:w="670" w:type="pct"/>
            <w:gridSpan w:val="2"/>
            <w:vAlign w:val="center"/>
          </w:tcPr>
          <w:p>
            <w:pPr>
              <w:pStyle w:val="529"/>
              <w:spacing w:before="128" w:line="213" w:lineRule="exact"/>
              <w:ind w:left="324"/>
              <w:jc w:val="center"/>
              <w:rPr>
                <w:rFonts w:hint="eastAsia" w:ascii="宋体" w:hAnsi="宋体" w:eastAsia="宋体" w:cs="宋体"/>
                <w:sz w:val="18"/>
                <w:szCs w:val="18"/>
              </w:rPr>
            </w:pPr>
            <w:r>
              <w:rPr>
                <w:rFonts w:hint="eastAsia" w:ascii="宋体" w:hAnsi="宋体" w:eastAsia="宋体" w:cs="宋体"/>
                <w:sz w:val="18"/>
                <w:szCs w:val="18"/>
              </w:rPr>
              <w:t>轴孔长度</w:t>
            </w:r>
          </w:p>
        </w:tc>
        <w:tc>
          <w:tcPr>
            <w:tcW w:w="305" w:type="pct"/>
            <w:vMerge w:val="restart"/>
            <w:vAlign w:val="center"/>
          </w:tcPr>
          <w:p>
            <w:pPr>
              <w:pStyle w:val="529"/>
              <w:spacing w:before="1"/>
              <w:ind w:left="16"/>
              <w:jc w:val="center"/>
              <w:rPr>
                <w:rFonts w:hint="eastAsia" w:ascii="宋体" w:hAnsi="宋体" w:eastAsia="宋体" w:cs="宋体"/>
                <w:i/>
                <w:sz w:val="18"/>
                <w:szCs w:val="18"/>
              </w:rPr>
            </w:pPr>
            <w:r>
              <w:rPr>
                <w:rFonts w:hint="eastAsia" w:ascii="宋体" w:hAnsi="宋体" w:eastAsia="宋体" w:cs="宋体"/>
                <w:i/>
                <w:sz w:val="18"/>
                <w:szCs w:val="18"/>
              </w:rPr>
              <w:t>D</w:t>
            </w:r>
          </w:p>
        </w:tc>
        <w:tc>
          <w:tcPr>
            <w:tcW w:w="304" w:type="pct"/>
            <w:vMerge w:val="restart"/>
            <w:vAlign w:val="center"/>
          </w:tcPr>
          <w:p>
            <w:pPr>
              <w:pStyle w:val="529"/>
              <w:spacing w:before="1"/>
              <w:ind w:left="202" w:right="187"/>
              <w:jc w:val="center"/>
              <w:rPr>
                <w:rFonts w:hint="eastAsia" w:ascii="宋体" w:hAnsi="宋体" w:eastAsia="宋体" w:cs="宋体"/>
                <w:sz w:val="18"/>
                <w:szCs w:val="18"/>
              </w:rPr>
            </w:pPr>
            <w:r>
              <w:rPr>
                <w:rFonts w:hint="eastAsia" w:ascii="宋体" w:hAnsi="宋体" w:eastAsia="宋体" w:cs="宋体"/>
                <w:i/>
                <w:sz w:val="18"/>
                <w:szCs w:val="18"/>
              </w:rPr>
              <w:t>D</w:t>
            </w:r>
            <w:r>
              <w:rPr>
                <w:rFonts w:hint="eastAsia" w:ascii="宋体" w:hAnsi="宋体" w:eastAsia="宋体" w:cs="宋体"/>
                <w:sz w:val="18"/>
                <w:szCs w:val="18"/>
                <w:vertAlign w:val="subscript"/>
              </w:rPr>
              <w:t>1</w:t>
            </w:r>
          </w:p>
        </w:tc>
        <w:tc>
          <w:tcPr>
            <w:tcW w:w="305" w:type="pct"/>
            <w:vMerge w:val="restart"/>
            <w:vAlign w:val="center"/>
          </w:tcPr>
          <w:p>
            <w:pPr>
              <w:pStyle w:val="529"/>
              <w:spacing w:before="1"/>
              <w:ind w:left="202" w:right="187"/>
              <w:jc w:val="center"/>
              <w:rPr>
                <w:rFonts w:hint="eastAsia" w:ascii="宋体" w:hAnsi="宋体" w:eastAsia="宋体" w:cs="宋体"/>
                <w:sz w:val="18"/>
                <w:szCs w:val="18"/>
              </w:rPr>
            </w:pPr>
            <w:r>
              <w:rPr>
                <w:rFonts w:hint="eastAsia" w:ascii="宋体" w:hAnsi="宋体" w:eastAsia="宋体" w:cs="宋体"/>
                <w:i/>
                <w:sz w:val="18"/>
                <w:szCs w:val="18"/>
              </w:rPr>
              <w:t>D</w:t>
            </w:r>
            <w:r>
              <w:rPr>
                <w:rFonts w:hint="eastAsia" w:ascii="宋体" w:hAnsi="宋体" w:eastAsia="宋体" w:cs="宋体"/>
                <w:sz w:val="18"/>
                <w:szCs w:val="18"/>
                <w:vertAlign w:val="subscript"/>
              </w:rPr>
              <w:t>2</w:t>
            </w:r>
          </w:p>
        </w:tc>
        <w:tc>
          <w:tcPr>
            <w:tcW w:w="405" w:type="pct"/>
            <w:vMerge w:val="restart"/>
            <w:vAlign w:val="center"/>
          </w:tcPr>
          <w:p>
            <w:pPr>
              <w:pStyle w:val="529"/>
              <w:spacing w:before="1"/>
              <w:ind w:left="17"/>
              <w:jc w:val="center"/>
              <w:rPr>
                <w:rFonts w:hint="eastAsia" w:ascii="宋体" w:hAnsi="宋体" w:eastAsia="宋体" w:cs="宋体"/>
                <w:i/>
                <w:sz w:val="18"/>
                <w:szCs w:val="18"/>
              </w:rPr>
            </w:pPr>
            <w:r>
              <w:rPr>
                <w:rFonts w:hint="eastAsia" w:ascii="宋体" w:hAnsi="宋体" w:eastAsia="宋体" w:cs="宋体"/>
                <w:i/>
                <w:sz w:val="18"/>
                <w:szCs w:val="18"/>
              </w:rPr>
              <w:t>B</w:t>
            </w:r>
          </w:p>
        </w:tc>
        <w:tc>
          <w:tcPr>
            <w:tcW w:w="284" w:type="pct"/>
            <w:vMerge w:val="restart"/>
            <w:vAlign w:val="center"/>
          </w:tcPr>
          <w:p>
            <w:pPr>
              <w:pStyle w:val="529"/>
              <w:spacing w:before="137"/>
              <w:ind w:left="102" w:right="87"/>
              <w:jc w:val="center"/>
              <w:rPr>
                <w:rFonts w:hint="eastAsia" w:ascii="宋体" w:hAnsi="宋体" w:eastAsia="宋体" w:cs="宋体"/>
                <w:sz w:val="18"/>
                <w:szCs w:val="18"/>
              </w:rPr>
            </w:pPr>
            <w:r>
              <w:rPr>
                <w:rFonts w:hint="eastAsia" w:ascii="宋体" w:hAnsi="宋体" w:eastAsia="宋体" w:cs="宋体"/>
                <w:sz w:val="18"/>
                <w:szCs w:val="18"/>
              </w:rPr>
              <w:t>质量</w:t>
            </w:r>
          </w:p>
          <w:p>
            <w:pPr>
              <w:pStyle w:val="529"/>
              <w:spacing w:before="151"/>
              <w:ind w:left="102" w:right="87"/>
              <w:jc w:val="center"/>
              <w:rPr>
                <w:rFonts w:hint="eastAsia" w:ascii="宋体" w:hAnsi="宋体" w:eastAsia="宋体" w:cs="宋体"/>
                <w:sz w:val="18"/>
                <w:szCs w:val="18"/>
              </w:rPr>
            </w:pPr>
            <w:r>
              <w:rPr>
                <w:rFonts w:hint="eastAsia" w:ascii="宋体" w:hAnsi="宋体" w:eastAsia="宋体" w:cs="宋体"/>
                <w:sz w:val="18"/>
                <w:szCs w:val="18"/>
              </w:rPr>
              <w:t>kg</w:t>
            </w:r>
          </w:p>
          <w:p>
            <w:pPr>
              <w:pStyle w:val="529"/>
              <w:spacing w:before="132" w:line="223" w:lineRule="exact"/>
              <w:ind w:left="15"/>
              <w:jc w:val="center"/>
              <w:rPr>
                <w:rFonts w:hint="eastAsia" w:ascii="宋体" w:hAnsi="宋体" w:eastAsia="宋体" w:cs="宋体"/>
                <w:sz w:val="18"/>
                <w:szCs w:val="18"/>
              </w:rPr>
            </w:pPr>
            <w:r>
              <w:rPr>
                <w:rFonts w:hint="eastAsia" w:ascii="宋体" w:hAnsi="宋体" w:eastAsia="宋体" w:cs="宋体"/>
                <w:sz w:val="18"/>
                <w:szCs w:val="18"/>
              </w:rPr>
              <w:t>≈</w:t>
            </w:r>
          </w:p>
        </w:tc>
        <w:tc>
          <w:tcPr>
            <w:tcW w:w="353" w:type="pct"/>
            <w:vMerge w:val="restart"/>
            <w:vAlign w:val="center"/>
          </w:tcPr>
          <w:p>
            <w:pPr>
              <w:pStyle w:val="529"/>
              <w:spacing w:before="137"/>
              <w:ind w:left="43" w:right="22"/>
              <w:jc w:val="center"/>
              <w:rPr>
                <w:rFonts w:hint="eastAsia" w:ascii="宋体" w:hAnsi="宋体" w:eastAsia="宋体" w:cs="宋体"/>
                <w:sz w:val="18"/>
                <w:szCs w:val="18"/>
              </w:rPr>
            </w:pPr>
            <w:r>
              <w:rPr>
                <w:rFonts w:hint="eastAsia" w:ascii="宋体" w:hAnsi="宋体" w:eastAsia="宋体" w:cs="宋体"/>
                <w:sz w:val="18"/>
                <w:szCs w:val="18"/>
              </w:rPr>
              <w:t>转动惯量</w:t>
            </w:r>
          </w:p>
          <w:p>
            <w:pPr>
              <w:pStyle w:val="529"/>
              <w:spacing w:before="151"/>
              <w:ind w:left="43" w:right="22"/>
              <w:jc w:val="center"/>
              <w:rPr>
                <w:rFonts w:hint="eastAsia" w:ascii="宋体" w:hAnsi="宋体" w:eastAsia="宋体" w:cs="宋体"/>
                <w:sz w:val="18"/>
                <w:szCs w:val="18"/>
              </w:rPr>
            </w:pPr>
            <w:r>
              <w:rPr>
                <w:rFonts w:hint="eastAsia" w:ascii="宋体" w:hAnsi="宋体" w:eastAsia="宋体" w:cs="宋体"/>
                <w:sz w:val="18"/>
                <w:szCs w:val="18"/>
              </w:rPr>
              <w:t>kg·m</w:t>
            </w:r>
            <w:r>
              <w:rPr>
                <w:rFonts w:hint="eastAsia" w:ascii="宋体" w:hAnsi="宋体" w:eastAsia="宋体" w:cs="宋体"/>
                <w:sz w:val="18"/>
                <w:szCs w:val="18"/>
                <w:vertAlign w:val="superscript"/>
              </w:rPr>
              <w:t>2</w:t>
            </w:r>
          </w:p>
          <w:p>
            <w:pPr>
              <w:pStyle w:val="529"/>
              <w:spacing w:before="132" w:line="223" w:lineRule="exact"/>
              <w:ind w:left="21"/>
              <w:jc w:val="center"/>
              <w:rPr>
                <w:rFonts w:hint="eastAsia" w:ascii="宋体" w:hAnsi="宋体" w:eastAsia="宋体" w:cs="宋体"/>
                <w:sz w:val="18"/>
                <w:szCs w:val="18"/>
              </w:rPr>
            </w:pPr>
            <w:r>
              <w:rPr>
                <w:rFonts w:hint="eastAsia" w:ascii="宋体" w:hAnsi="宋体" w:eastAsia="宋体" w:cs="宋体"/>
                <w:sz w:val="18"/>
                <w:szCs w:val="18"/>
              </w:rPr>
              <w:t>≈</w:t>
            </w:r>
          </w:p>
        </w:tc>
        <w:tc>
          <w:tcPr>
            <w:tcW w:w="342" w:type="pct"/>
            <w:vMerge w:val="restart"/>
            <w:vAlign w:val="center"/>
          </w:tcPr>
          <w:p>
            <w:pPr>
              <w:pStyle w:val="529"/>
              <w:spacing w:before="132" w:line="223" w:lineRule="exact"/>
              <w:ind w:left="21"/>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填充润滑脂量</w:t>
            </w:r>
          </w:p>
          <w:p>
            <w:pPr>
              <w:pStyle w:val="529"/>
              <w:spacing w:before="132" w:line="223" w:lineRule="exact"/>
              <w:ind w:left="21"/>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Align w:val="center"/>
          </w:tcPr>
          <w:p>
            <w:pPr>
              <w:pStyle w:val="529"/>
              <w:spacing w:before="148" w:line="191" w:lineRule="exact"/>
              <w:ind w:left="177"/>
              <w:jc w:val="center"/>
              <w:rPr>
                <w:rFonts w:hint="eastAsia" w:ascii="宋体" w:hAnsi="宋体" w:eastAsia="宋体" w:cs="宋体"/>
                <w:sz w:val="11"/>
                <w:szCs w:val="11"/>
              </w:rPr>
            </w:pPr>
            <w:r>
              <w:rPr>
                <w:rFonts w:hint="eastAsia" w:ascii="宋体" w:hAnsi="宋体" w:eastAsia="宋体" w:cs="宋体"/>
                <w:i/>
                <w:position w:val="4"/>
                <w:sz w:val="18"/>
                <w:szCs w:val="18"/>
              </w:rPr>
              <w:t>d</w:t>
            </w:r>
            <w:r>
              <w:rPr>
                <w:rFonts w:hint="eastAsia" w:ascii="宋体" w:hAnsi="宋体" w:eastAsia="宋体" w:cs="宋体"/>
                <w:sz w:val="11"/>
                <w:szCs w:val="11"/>
              </w:rPr>
              <w:t>1max</w:t>
            </w:r>
          </w:p>
        </w:tc>
        <w:tc>
          <w:tcPr>
            <w:tcW w:w="344" w:type="pct"/>
            <w:vAlign w:val="center"/>
          </w:tcPr>
          <w:p>
            <w:pPr>
              <w:pStyle w:val="529"/>
              <w:spacing w:before="148" w:line="191" w:lineRule="exact"/>
              <w:ind w:left="15"/>
              <w:jc w:val="center"/>
              <w:rPr>
                <w:rFonts w:hint="eastAsia" w:ascii="宋体" w:hAnsi="宋体" w:eastAsia="宋体" w:cs="宋体"/>
                <w:i/>
                <w:sz w:val="18"/>
                <w:szCs w:val="18"/>
              </w:rPr>
            </w:pPr>
            <w:r>
              <w:rPr>
                <w:rFonts w:hint="eastAsia" w:ascii="宋体" w:hAnsi="宋体" w:eastAsia="宋体" w:cs="宋体"/>
                <w:i/>
                <w:sz w:val="18"/>
                <w:szCs w:val="18"/>
              </w:rPr>
              <w:t>d</w:t>
            </w:r>
          </w:p>
        </w:tc>
        <w:tc>
          <w:tcPr>
            <w:tcW w:w="326" w:type="pct"/>
            <w:vAlign w:val="center"/>
          </w:tcPr>
          <w:p>
            <w:pPr>
              <w:pStyle w:val="529"/>
              <w:spacing w:before="148" w:line="191" w:lineRule="exact"/>
              <w:ind w:left="153" w:right="140"/>
              <w:jc w:val="center"/>
              <w:rPr>
                <w:rFonts w:hint="eastAsia" w:ascii="宋体" w:hAnsi="宋体" w:eastAsia="宋体" w:cs="宋体"/>
                <w:sz w:val="18"/>
                <w:szCs w:val="18"/>
              </w:rPr>
            </w:pPr>
            <w:r>
              <w:rPr>
                <w:rFonts w:hint="eastAsia" w:ascii="宋体" w:hAnsi="宋体" w:eastAsia="宋体" w:cs="宋体"/>
                <w:i/>
                <w:sz w:val="18"/>
                <w:szCs w:val="18"/>
              </w:rPr>
              <w:t>L</w:t>
            </w:r>
            <w:r>
              <w:rPr>
                <w:rFonts w:hint="eastAsia" w:ascii="宋体" w:hAnsi="宋体" w:eastAsia="宋体" w:cs="宋体"/>
                <w:sz w:val="18"/>
                <w:szCs w:val="18"/>
                <w:vertAlign w:val="subscript"/>
              </w:rPr>
              <w:t>1</w:t>
            </w:r>
          </w:p>
        </w:tc>
        <w:tc>
          <w:tcPr>
            <w:tcW w:w="343" w:type="pct"/>
            <w:vAlign w:val="center"/>
          </w:tcPr>
          <w:p>
            <w:pPr>
              <w:pStyle w:val="529"/>
              <w:spacing w:before="148" w:line="191" w:lineRule="exact"/>
              <w:ind w:left="13"/>
              <w:jc w:val="center"/>
              <w:rPr>
                <w:rFonts w:hint="eastAsia" w:ascii="宋体" w:hAnsi="宋体" w:eastAsia="宋体" w:cs="宋体"/>
                <w:i/>
                <w:sz w:val="18"/>
                <w:szCs w:val="18"/>
              </w:rPr>
            </w:pPr>
            <w:r>
              <w:rPr>
                <w:rFonts w:hint="eastAsia" w:ascii="宋体" w:hAnsi="宋体" w:eastAsia="宋体" w:cs="宋体"/>
                <w:i/>
                <w:sz w:val="18"/>
                <w:szCs w:val="18"/>
              </w:rPr>
              <w:t>L</w:t>
            </w:r>
          </w:p>
        </w:tc>
        <w:tc>
          <w:tcPr>
            <w:tcW w:w="305" w:type="pct"/>
            <w:vMerge w:val="continue"/>
            <w:vAlign w:val="center"/>
          </w:tcPr>
          <w:p>
            <w:pPr>
              <w:widowControl/>
              <w:autoSpaceDE/>
              <w:autoSpaceDN/>
              <w:jc w:val="center"/>
              <w:rPr>
                <w:rFonts w:hint="eastAsia" w:ascii="宋体" w:hAnsi="宋体" w:eastAsia="宋体" w:cs="宋体"/>
                <w:i/>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i/>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0"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2659" w:type="pct"/>
            <w:gridSpan w:val="8"/>
            <w:vAlign w:val="center"/>
          </w:tcPr>
          <w:p>
            <w:pPr>
              <w:pStyle w:val="529"/>
              <w:spacing w:before="148" w:line="192" w:lineRule="exact"/>
              <w:ind w:right="45" w:rightChars="0"/>
              <w:jc w:val="center"/>
              <w:rPr>
                <w:rFonts w:hint="eastAsia" w:ascii="宋体" w:hAnsi="宋体" w:eastAsia="宋体" w:cs="宋体"/>
                <w:sz w:val="18"/>
                <w:szCs w:val="18"/>
              </w:rPr>
            </w:pPr>
            <w:r>
              <w:rPr>
                <w:rFonts w:hint="eastAsia" w:ascii="宋体" w:hAnsi="宋体" w:eastAsia="宋体" w:cs="宋体"/>
                <w:sz w:val="18"/>
                <w:szCs w:val="18"/>
                <w:lang w:val="en-US" w:eastAsia="zh-CN"/>
              </w:rPr>
              <w:t>m</w:t>
            </w:r>
            <w:r>
              <w:rPr>
                <w:rFonts w:hint="eastAsia" w:ascii="宋体" w:hAnsi="宋体" w:eastAsia="宋体" w:cs="宋体"/>
                <w:sz w:val="18"/>
                <w:szCs w:val="18"/>
              </w:rPr>
              <w:t>m</w:t>
            </w: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9" w:hRule="atLeast"/>
        </w:trPr>
        <w:tc>
          <w:tcPr>
            <w:tcW w:w="403" w:type="pct"/>
            <w:vAlign w:val="center"/>
          </w:tcPr>
          <w:p>
            <w:pPr>
              <w:pStyle w:val="529"/>
              <w:spacing w:line="348" w:lineRule="auto"/>
              <w:ind w:left="22" w:right="-12"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680</w:t>
            </w:r>
          </w:p>
        </w:tc>
        <w:tc>
          <w:tcPr>
            <w:tcW w:w="515" w:type="pct"/>
            <w:vAlign w:val="center"/>
          </w:tcPr>
          <w:p>
            <w:pPr>
              <w:pStyle w:val="529"/>
              <w:spacing w:before="141"/>
              <w:ind w:left="19"/>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900～1120</w:t>
            </w:r>
          </w:p>
        </w:tc>
        <w:tc>
          <w:tcPr>
            <w:tcW w:w="441" w:type="pct"/>
            <w:vAlign w:val="center"/>
          </w:tcPr>
          <w:p>
            <w:pPr>
              <w:pStyle w:val="529"/>
              <w:spacing w:before="141"/>
              <w:ind w:left="296"/>
              <w:jc w:val="center"/>
              <w:rPr>
                <w:rFonts w:hint="eastAsia" w:ascii="宋体" w:hAnsi="宋体" w:eastAsia="宋体" w:cs="宋体"/>
                <w:sz w:val="18"/>
                <w:szCs w:val="18"/>
              </w:rPr>
            </w:pPr>
            <w:r>
              <w:rPr>
                <w:rFonts w:hint="eastAsia" w:ascii="宋体" w:hAnsi="宋体" w:eastAsia="宋体" w:cs="宋体"/>
                <w:sz w:val="18"/>
                <w:szCs w:val="18"/>
              </w:rPr>
              <w:t>1200</w:t>
            </w:r>
          </w:p>
        </w:tc>
        <w:tc>
          <w:tcPr>
            <w:tcW w:w="323" w:type="pct"/>
            <w:vAlign w:val="center"/>
          </w:tcPr>
          <w:p>
            <w:pPr>
              <w:pStyle w:val="529"/>
              <w:spacing w:before="141"/>
              <w:ind w:left="208"/>
              <w:jc w:val="center"/>
              <w:rPr>
                <w:rFonts w:hint="eastAsia" w:ascii="宋体" w:hAnsi="宋体" w:eastAsia="宋体" w:cs="宋体"/>
                <w:sz w:val="18"/>
                <w:szCs w:val="18"/>
              </w:rPr>
            </w:pPr>
            <w:r>
              <w:rPr>
                <w:rFonts w:hint="eastAsia" w:ascii="宋体" w:hAnsi="宋体" w:eastAsia="宋体" w:cs="宋体"/>
                <w:sz w:val="18"/>
                <w:szCs w:val="18"/>
              </w:rPr>
              <w:t>120</w:t>
            </w:r>
          </w:p>
        </w:tc>
        <w:tc>
          <w:tcPr>
            <w:tcW w:w="344" w:type="pct"/>
            <w:vAlign w:val="center"/>
          </w:tcPr>
          <w:p>
            <w:pPr>
              <w:pStyle w:val="529"/>
              <w:spacing w:before="71"/>
              <w:ind w:left="209"/>
              <w:jc w:val="center"/>
              <w:rPr>
                <w:rFonts w:hint="eastAsia" w:ascii="宋体" w:hAnsi="宋体" w:eastAsia="宋体" w:cs="宋体"/>
                <w:sz w:val="18"/>
                <w:szCs w:val="18"/>
              </w:rPr>
            </w:pPr>
            <w:r>
              <w:rPr>
                <w:rFonts w:hint="eastAsia" w:ascii="宋体" w:hAnsi="宋体" w:eastAsia="宋体" w:cs="宋体"/>
                <w:sz w:val="18"/>
                <w:szCs w:val="18"/>
              </w:rPr>
              <w:t>130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140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150</w:t>
            </w:r>
          </w:p>
        </w:tc>
        <w:tc>
          <w:tcPr>
            <w:tcW w:w="326" w:type="pct"/>
            <w:vAlign w:val="center"/>
          </w:tcPr>
          <w:p>
            <w:pPr>
              <w:pStyle w:val="529"/>
              <w:spacing w:before="141"/>
              <w:ind w:left="153" w:right="140"/>
              <w:jc w:val="center"/>
              <w:rPr>
                <w:rFonts w:hint="eastAsia" w:ascii="宋体" w:hAnsi="宋体" w:eastAsia="宋体" w:cs="宋体"/>
                <w:sz w:val="18"/>
                <w:szCs w:val="18"/>
              </w:rPr>
            </w:pPr>
            <w:r>
              <w:rPr>
                <w:rFonts w:hint="eastAsia" w:ascii="宋体" w:hAnsi="宋体" w:eastAsia="宋体" w:cs="宋体"/>
                <w:sz w:val="18"/>
                <w:szCs w:val="18"/>
              </w:rPr>
              <w:t>167</w:t>
            </w:r>
          </w:p>
        </w:tc>
        <w:tc>
          <w:tcPr>
            <w:tcW w:w="343" w:type="pct"/>
            <w:vAlign w:val="center"/>
          </w:tcPr>
          <w:p>
            <w:pPr>
              <w:pStyle w:val="529"/>
              <w:spacing w:before="141"/>
              <w:ind w:left="188" w:right="175"/>
              <w:jc w:val="center"/>
              <w:rPr>
                <w:rFonts w:hint="eastAsia" w:ascii="宋体" w:hAnsi="宋体" w:eastAsia="宋体" w:cs="宋体"/>
                <w:sz w:val="18"/>
                <w:szCs w:val="18"/>
              </w:rPr>
            </w:pPr>
            <w:r>
              <w:rPr>
                <w:rFonts w:hint="eastAsia" w:ascii="宋体" w:hAnsi="宋体" w:eastAsia="宋体" w:cs="宋体"/>
                <w:sz w:val="18"/>
                <w:szCs w:val="18"/>
              </w:rPr>
              <w:t>202</w:t>
            </w:r>
          </w:p>
        </w:tc>
        <w:tc>
          <w:tcPr>
            <w:tcW w:w="305" w:type="pct"/>
            <w:vAlign w:val="center"/>
          </w:tcPr>
          <w:p>
            <w:pPr>
              <w:pStyle w:val="529"/>
              <w:spacing w:before="141"/>
              <w:ind w:left="186"/>
              <w:jc w:val="center"/>
              <w:rPr>
                <w:rFonts w:hint="eastAsia" w:ascii="宋体" w:hAnsi="宋体" w:eastAsia="宋体" w:cs="宋体"/>
                <w:sz w:val="18"/>
                <w:szCs w:val="18"/>
              </w:rPr>
            </w:pPr>
            <w:r>
              <w:rPr>
                <w:rFonts w:hint="eastAsia" w:ascii="宋体" w:hAnsi="宋体" w:eastAsia="宋体" w:cs="宋体"/>
                <w:sz w:val="18"/>
                <w:szCs w:val="18"/>
              </w:rPr>
              <w:t>680</w:t>
            </w:r>
          </w:p>
        </w:tc>
        <w:tc>
          <w:tcPr>
            <w:tcW w:w="304" w:type="pct"/>
            <w:vAlign w:val="center"/>
          </w:tcPr>
          <w:p>
            <w:pPr>
              <w:pStyle w:val="529"/>
              <w:spacing w:before="141"/>
              <w:ind w:left="186"/>
              <w:jc w:val="center"/>
              <w:rPr>
                <w:rFonts w:hint="eastAsia" w:ascii="宋体" w:hAnsi="宋体" w:eastAsia="宋体" w:cs="宋体"/>
                <w:sz w:val="18"/>
                <w:szCs w:val="18"/>
              </w:rPr>
            </w:pPr>
            <w:r>
              <w:rPr>
                <w:rFonts w:hint="eastAsia" w:ascii="宋体" w:hAnsi="宋体" w:eastAsia="宋体" w:cs="宋体"/>
                <w:sz w:val="18"/>
                <w:szCs w:val="18"/>
              </w:rPr>
              <w:t>237</w:t>
            </w:r>
          </w:p>
        </w:tc>
        <w:tc>
          <w:tcPr>
            <w:tcW w:w="305" w:type="pct"/>
            <w:vAlign w:val="center"/>
          </w:tcPr>
          <w:p>
            <w:pPr>
              <w:pStyle w:val="529"/>
              <w:spacing w:before="141"/>
              <w:ind w:left="186"/>
              <w:jc w:val="center"/>
              <w:rPr>
                <w:rFonts w:hint="eastAsia" w:ascii="宋体" w:hAnsi="宋体" w:eastAsia="宋体" w:cs="宋体"/>
                <w:sz w:val="18"/>
                <w:szCs w:val="18"/>
              </w:rPr>
            </w:pPr>
            <w:r>
              <w:rPr>
                <w:rFonts w:hint="eastAsia" w:ascii="宋体" w:hAnsi="宋体" w:eastAsia="宋体" w:cs="宋体"/>
                <w:sz w:val="18"/>
                <w:szCs w:val="18"/>
              </w:rPr>
              <w:t>425</w:t>
            </w:r>
          </w:p>
        </w:tc>
        <w:tc>
          <w:tcPr>
            <w:tcW w:w="405" w:type="pct"/>
            <w:vAlign w:val="center"/>
          </w:tcPr>
          <w:p>
            <w:pPr>
              <w:pStyle w:val="529"/>
              <w:spacing w:before="141"/>
              <w:ind w:left="210"/>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Align w:val="center"/>
          </w:tcPr>
          <w:p>
            <w:pPr>
              <w:pStyle w:val="529"/>
              <w:spacing w:before="141"/>
              <w:ind w:left="102" w:right="86"/>
              <w:jc w:val="center"/>
              <w:rPr>
                <w:rFonts w:hint="eastAsia" w:ascii="宋体" w:hAnsi="宋体" w:eastAsia="宋体" w:cs="宋体"/>
                <w:sz w:val="18"/>
                <w:szCs w:val="18"/>
              </w:rPr>
            </w:pPr>
            <w:r>
              <w:rPr>
                <w:rFonts w:hint="eastAsia" w:ascii="宋体" w:hAnsi="宋体" w:eastAsia="宋体" w:cs="宋体"/>
                <w:sz w:val="18"/>
                <w:szCs w:val="18"/>
              </w:rPr>
              <w:t>249</w:t>
            </w:r>
          </w:p>
        </w:tc>
        <w:tc>
          <w:tcPr>
            <w:tcW w:w="353" w:type="pct"/>
            <w:vAlign w:val="center"/>
          </w:tcPr>
          <w:p>
            <w:pPr>
              <w:pStyle w:val="529"/>
              <w:spacing w:before="141"/>
              <w:ind w:left="43" w:right="22"/>
              <w:jc w:val="center"/>
              <w:rPr>
                <w:rFonts w:hint="eastAsia" w:ascii="宋体" w:hAnsi="宋体" w:eastAsia="宋体" w:cs="宋体"/>
                <w:sz w:val="18"/>
                <w:szCs w:val="18"/>
              </w:rPr>
            </w:pPr>
            <w:r>
              <w:rPr>
                <w:rFonts w:hint="eastAsia" w:ascii="宋体" w:hAnsi="宋体" w:eastAsia="宋体" w:cs="宋体"/>
                <w:sz w:val="18"/>
                <w:szCs w:val="18"/>
              </w:rPr>
              <w:t>9.950</w:t>
            </w:r>
          </w:p>
        </w:tc>
        <w:tc>
          <w:tcPr>
            <w:tcW w:w="342" w:type="pct"/>
            <w:vAlign w:val="center"/>
          </w:tcPr>
          <w:p>
            <w:pPr>
              <w:pStyle w:val="529"/>
              <w:spacing w:before="141"/>
              <w:ind w:left="43" w:right="22"/>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403" w:type="pct"/>
            <w:vMerge w:val="restart"/>
            <w:vAlign w:val="center"/>
          </w:tcPr>
          <w:p>
            <w:pPr>
              <w:pStyle w:val="529"/>
              <w:spacing w:line="348" w:lineRule="auto"/>
              <w:ind w:left="22" w:right="-12"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740</w:t>
            </w:r>
          </w:p>
        </w:tc>
        <w:tc>
          <w:tcPr>
            <w:tcW w:w="515" w:type="pct"/>
            <w:vMerge w:val="restart"/>
            <w:vAlign w:val="center"/>
          </w:tcPr>
          <w:p>
            <w:pPr>
              <w:pStyle w:val="529"/>
              <w:spacing w:before="146"/>
              <w:ind w:left="113"/>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1120～16000</w:t>
            </w:r>
          </w:p>
        </w:tc>
        <w:tc>
          <w:tcPr>
            <w:tcW w:w="441" w:type="pct"/>
            <w:vMerge w:val="restart"/>
            <w:vAlign w:val="center"/>
          </w:tcPr>
          <w:p>
            <w:pPr>
              <w:pStyle w:val="529"/>
              <w:spacing w:before="146"/>
              <w:ind w:left="296"/>
              <w:jc w:val="center"/>
              <w:rPr>
                <w:rFonts w:hint="eastAsia" w:ascii="宋体" w:hAnsi="宋体" w:eastAsia="宋体" w:cs="宋体"/>
                <w:sz w:val="18"/>
                <w:szCs w:val="18"/>
              </w:rPr>
            </w:pPr>
            <w:r>
              <w:rPr>
                <w:rFonts w:hint="eastAsia" w:ascii="宋体" w:hAnsi="宋体" w:eastAsia="宋体" w:cs="宋体"/>
                <w:sz w:val="18"/>
                <w:szCs w:val="18"/>
              </w:rPr>
              <w:t>1100</w:t>
            </w:r>
          </w:p>
        </w:tc>
        <w:tc>
          <w:tcPr>
            <w:tcW w:w="323" w:type="pct"/>
            <w:vMerge w:val="restart"/>
            <w:vAlign w:val="center"/>
          </w:tcPr>
          <w:p>
            <w:pPr>
              <w:pStyle w:val="529"/>
              <w:spacing w:before="146"/>
              <w:ind w:left="208"/>
              <w:jc w:val="center"/>
              <w:rPr>
                <w:rFonts w:hint="eastAsia" w:ascii="宋体" w:hAnsi="宋体" w:eastAsia="宋体" w:cs="宋体"/>
                <w:sz w:val="18"/>
                <w:szCs w:val="18"/>
              </w:rPr>
            </w:pPr>
            <w:r>
              <w:rPr>
                <w:rFonts w:hint="eastAsia" w:ascii="宋体" w:hAnsi="宋体" w:eastAsia="宋体" w:cs="宋体"/>
                <w:sz w:val="18"/>
                <w:szCs w:val="18"/>
              </w:rPr>
              <w:t>140</w:t>
            </w:r>
          </w:p>
        </w:tc>
        <w:tc>
          <w:tcPr>
            <w:tcW w:w="344" w:type="pct"/>
            <w:vAlign w:val="center"/>
          </w:tcPr>
          <w:p>
            <w:pPr>
              <w:pStyle w:val="529"/>
              <w:spacing w:before="71"/>
              <w:ind w:left="189" w:right="174"/>
              <w:jc w:val="center"/>
              <w:rPr>
                <w:rFonts w:hint="eastAsia" w:ascii="宋体" w:hAnsi="宋体" w:eastAsia="宋体" w:cs="宋体"/>
                <w:sz w:val="18"/>
                <w:szCs w:val="18"/>
              </w:rPr>
            </w:pPr>
            <w:r>
              <w:rPr>
                <w:rFonts w:hint="eastAsia" w:ascii="宋体" w:hAnsi="宋体" w:eastAsia="宋体" w:cs="宋体"/>
                <w:sz w:val="18"/>
                <w:szCs w:val="18"/>
              </w:rPr>
              <w:t>150</w:t>
            </w:r>
          </w:p>
        </w:tc>
        <w:tc>
          <w:tcPr>
            <w:tcW w:w="326" w:type="pct"/>
            <w:vMerge w:val="restart"/>
            <w:vAlign w:val="center"/>
          </w:tcPr>
          <w:p>
            <w:pPr>
              <w:pStyle w:val="529"/>
              <w:spacing w:before="146"/>
              <w:ind w:left="207"/>
              <w:jc w:val="center"/>
              <w:rPr>
                <w:rFonts w:hint="eastAsia" w:ascii="宋体" w:hAnsi="宋体" w:eastAsia="宋体" w:cs="宋体"/>
                <w:sz w:val="18"/>
                <w:szCs w:val="18"/>
              </w:rPr>
            </w:pPr>
            <w:r>
              <w:rPr>
                <w:rFonts w:hint="eastAsia" w:ascii="宋体" w:hAnsi="宋体" w:eastAsia="宋体" w:cs="宋体"/>
                <w:sz w:val="18"/>
                <w:szCs w:val="18"/>
              </w:rPr>
              <w:t>172</w:t>
            </w:r>
          </w:p>
        </w:tc>
        <w:tc>
          <w:tcPr>
            <w:tcW w:w="343" w:type="pct"/>
            <w:vAlign w:val="center"/>
          </w:tcPr>
          <w:p>
            <w:pPr>
              <w:pStyle w:val="529"/>
              <w:spacing w:before="71"/>
              <w:ind w:left="188" w:right="175"/>
              <w:jc w:val="center"/>
              <w:rPr>
                <w:rFonts w:hint="eastAsia" w:ascii="宋体" w:hAnsi="宋体" w:eastAsia="宋体" w:cs="宋体"/>
                <w:sz w:val="18"/>
                <w:szCs w:val="18"/>
              </w:rPr>
            </w:pPr>
            <w:r>
              <w:rPr>
                <w:rFonts w:hint="eastAsia" w:ascii="宋体" w:hAnsi="宋体" w:eastAsia="宋体" w:cs="宋体"/>
                <w:sz w:val="18"/>
                <w:szCs w:val="18"/>
              </w:rPr>
              <w:t>202</w:t>
            </w:r>
          </w:p>
        </w:tc>
        <w:tc>
          <w:tcPr>
            <w:tcW w:w="305" w:type="pct"/>
            <w:vMerge w:val="restart"/>
            <w:vAlign w:val="center"/>
          </w:tcPr>
          <w:p>
            <w:pPr>
              <w:pStyle w:val="529"/>
              <w:spacing w:before="146"/>
              <w:ind w:left="185"/>
              <w:jc w:val="center"/>
              <w:rPr>
                <w:rFonts w:hint="eastAsia" w:ascii="宋体" w:hAnsi="宋体" w:eastAsia="宋体" w:cs="宋体"/>
                <w:sz w:val="18"/>
                <w:szCs w:val="18"/>
              </w:rPr>
            </w:pPr>
            <w:r>
              <w:rPr>
                <w:rFonts w:hint="eastAsia" w:ascii="宋体" w:hAnsi="宋体" w:eastAsia="宋体" w:cs="宋体"/>
                <w:sz w:val="18"/>
                <w:szCs w:val="18"/>
              </w:rPr>
              <w:t>740</w:t>
            </w:r>
          </w:p>
        </w:tc>
        <w:tc>
          <w:tcPr>
            <w:tcW w:w="304" w:type="pct"/>
            <w:vMerge w:val="restart"/>
            <w:vAlign w:val="center"/>
          </w:tcPr>
          <w:p>
            <w:pPr>
              <w:pStyle w:val="529"/>
              <w:spacing w:before="146"/>
              <w:ind w:left="186"/>
              <w:jc w:val="center"/>
              <w:rPr>
                <w:rFonts w:hint="eastAsia" w:ascii="宋体" w:hAnsi="宋体" w:eastAsia="宋体" w:cs="宋体"/>
                <w:sz w:val="18"/>
                <w:szCs w:val="18"/>
              </w:rPr>
            </w:pPr>
            <w:r>
              <w:rPr>
                <w:rFonts w:hint="eastAsia" w:ascii="宋体" w:hAnsi="宋体" w:eastAsia="宋体" w:cs="宋体"/>
                <w:sz w:val="18"/>
                <w:szCs w:val="18"/>
              </w:rPr>
              <w:t>271</w:t>
            </w:r>
          </w:p>
        </w:tc>
        <w:tc>
          <w:tcPr>
            <w:tcW w:w="305" w:type="pct"/>
            <w:vMerge w:val="restart"/>
            <w:vAlign w:val="center"/>
          </w:tcPr>
          <w:p>
            <w:pPr>
              <w:pStyle w:val="529"/>
              <w:spacing w:before="146"/>
              <w:ind w:left="186"/>
              <w:jc w:val="center"/>
              <w:rPr>
                <w:rFonts w:hint="eastAsia" w:ascii="宋体" w:hAnsi="宋体" w:eastAsia="宋体" w:cs="宋体"/>
                <w:sz w:val="18"/>
                <w:szCs w:val="18"/>
              </w:rPr>
            </w:pPr>
            <w:r>
              <w:rPr>
                <w:rFonts w:hint="eastAsia" w:ascii="宋体" w:hAnsi="宋体" w:eastAsia="宋体" w:cs="宋体"/>
                <w:sz w:val="18"/>
                <w:szCs w:val="18"/>
              </w:rPr>
              <w:t>476</w:t>
            </w:r>
          </w:p>
        </w:tc>
        <w:tc>
          <w:tcPr>
            <w:tcW w:w="405" w:type="pct"/>
            <w:vMerge w:val="restart"/>
            <w:vAlign w:val="center"/>
          </w:tcPr>
          <w:p>
            <w:pPr>
              <w:pStyle w:val="529"/>
              <w:spacing w:before="146"/>
              <w:ind w:left="209"/>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Merge w:val="restart"/>
            <w:vAlign w:val="center"/>
          </w:tcPr>
          <w:p>
            <w:pPr>
              <w:pStyle w:val="529"/>
              <w:spacing w:before="146"/>
              <w:ind w:left="167"/>
              <w:jc w:val="center"/>
              <w:rPr>
                <w:rFonts w:hint="eastAsia" w:ascii="宋体" w:hAnsi="宋体" w:eastAsia="宋体" w:cs="宋体"/>
                <w:sz w:val="18"/>
                <w:szCs w:val="18"/>
              </w:rPr>
            </w:pPr>
            <w:r>
              <w:rPr>
                <w:rFonts w:hint="eastAsia" w:ascii="宋体" w:hAnsi="宋体" w:eastAsia="宋体" w:cs="宋体"/>
                <w:sz w:val="18"/>
                <w:szCs w:val="18"/>
              </w:rPr>
              <w:t>320</w:t>
            </w:r>
          </w:p>
        </w:tc>
        <w:tc>
          <w:tcPr>
            <w:tcW w:w="353" w:type="pct"/>
            <w:vMerge w:val="restart"/>
            <w:vAlign w:val="center"/>
          </w:tcPr>
          <w:p>
            <w:pPr>
              <w:pStyle w:val="529"/>
              <w:spacing w:before="146"/>
              <w:ind w:left="220"/>
              <w:jc w:val="center"/>
              <w:rPr>
                <w:rFonts w:hint="eastAsia" w:ascii="宋体" w:hAnsi="宋体" w:eastAsia="宋体" w:cs="宋体"/>
                <w:sz w:val="18"/>
                <w:szCs w:val="18"/>
              </w:rPr>
            </w:pPr>
            <w:r>
              <w:rPr>
                <w:rFonts w:hint="eastAsia" w:ascii="宋体" w:hAnsi="宋体" w:eastAsia="宋体" w:cs="宋体"/>
                <w:sz w:val="18"/>
                <w:szCs w:val="18"/>
              </w:rPr>
              <w:t>16.62</w:t>
            </w:r>
          </w:p>
        </w:tc>
        <w:tc>
          <w:tcPr>
            <w:tcW w:w="342" w:type="pct"/>
            <w:vMerge w:val="restart"/>
            <w:vAlign w:val="center"/>
          </w:tcPr>
          <w:p>
            <w:pPr>
              <w:pStyle w:val="529"/>
              <w:spacing w:before="146"/>
              <w:ind w:left="22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71"/>
              <w:ind w:left="209"/>
              <w:jc w:val="center"/>
              <w:rPr>
                <w:rFonts w:hint="eastAsia" w:ascii="宋体" w:hAnsi="宋体" w:eastAsia="宋体" w:cs="宋体"/>
                <w:sz w:val="18"/>
                <w:szCs w:val="18"/>
              </w:rPr>
            </w:pPr>
            <w:r>
              <w:rPr>
                <w:rFonts w:hint="eastAsia" w:ascii="宋体" w:hAnsi="宋体" w:eastAsia="宋体" w:cs="宋体"/>
                <w:sz w:val="18"/>
                <w:szCs w:val="18"/>
              </w:rPr>
              <w:t>160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170</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242</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trPr>
        <w:tc>
          <w:tcPr>
            <w:tcW w:w="403" w:type="pct"/>
            <w:vMerge w:val="restart"/>
            <w:vAlign w:val="center"/>
          </w:tcPr>
          <w:p>
            <w:pPr>
              <w:pStyle w:val="529"/>
              <w:spacing w:line="348" w:lineRule="auto"/>
              <w:ind w:left="22" w:right="-12"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850</w:t>
            </w:r>
          </w:p>
        </w:tc>
        <w:tc>
          <w:tcPr>
            <w:tcW w:w="515" w:type="pct"/>
            <w:vMerge w:val="restart"/>
            <w:vAlign w:val="center"/>
          </w:tcPr>
          <w:p>
            <w:pPr>
              <w:pStyle w:val="529"/>
              <w:spacing w:before="142"/>
              <w:ind w:left="67"/>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1420～22400</w:t>
            </w:r>
          </w:p>
        </w:tc>
        <w:tc>
          <w:tcPr>
            <w:tcW w:w="441" w:type="pct"/>
            <w:vMerge w:val="restart"/>
            <w:vAlign w:val="center"/>
          </w:tcPr>
          <w:p>
            <w:pPr>
              <w:pStyle w:val="529"/>
              <w:spacing w:before="142"/>
              <w:ind w:left="296"/>
              <w:jc w:val="center"/>
              <w:rPr>
                <w:rFonts w:hint="eastAsia" w:ascii="宋体" w:hAnsi="宋体" w:eastAsia="宋体" w:cs="宋体"/>
                <w:sz w:val="18"/>
                <w:szCs w:val="18"/>
              </w:rPr>
            </w:pPr>
            <w:r>
              <w:rPr>
                <w:rFonts w:hint="eastAsia" w:ascii="宋体" w:hAnsi="宋体" w:eastAsia="宋体" w:cs="宋体"/>
                <w:sz w:val="18"/>
                <w:szCs w:val="18"/>
              </w:rPr>
              <w:t>1000</w:t>
            </w:r>
          </w:p>
        </w:tc>
        <w:tc>
          <w:tcPr>
            <w:tcW w:w="323" w:type="pct"/>
            <w:vMerge w:val="restart"/>
            <w:vAlign w:val="center"/>
          </w:tcPr>
          <w:p>
            <w:pPr>
              <w:pStyle w:val="529"/>
              <w:spacing w:before="142"/>
              <w:ind w:left="208"/>
              <w:jc w:val="center"/>
              <w:rPr>
                <w:rFonts w:hint="eastAsia" w:ascii="宋体" w:hAnsi="宋体" w:eastAsia="宋体" w:cs="宋体"/>
                <w:sz w:val="18"/>
                <w:szCs w:val="18"/>
              </w:rPr>
            </w:pPr>
            <w:r>
              <w:rPr>
                <w:rFonts w:hint="eastAsia" w:ascii="宋体" w:hAnsi="宋体" w:eastAsia="宋体" w:cs="宋体"/>
                <w:sz w:val="18"/>
                <w:szCs w:val="18"/>
              </w:rPr>
              <w:t>160</w:t>
            </w:r>
          </w:p>
        </w:tc>
        <w:tc>
          <w:tcPr>
            <w:tcW w:w="344" w:type="pct"/>
            <w:vAlign w:val="center"/>
          </w:tcPr>
          <w:p>
            <w:pPr>
              <w:pStyle w:val="529"/>
              <w:spacing w:before="109"/>
              <w:ind w:left="209"/>
              <w:jc w:val="center"/>
              <w:rPr>
                <w:rFonts w:hint="eastAsia" w:ascii="宋体" w:hAnsi="宋体" w:eastAsia="宋体" w:cs="宋体"/>
                <w:sz w:val="18"/>
                <w:szCs w:val="18"/>
              </w:rPr>
            </w:pPr>
            <w:r>
              <w:rPr>
                <w:rFonts w:hint="eastAsia" w:ascii="宋体" w:hAnsi="宋体" w:eastAsia="宋体" w:cs="宋体"/>
                <w:sz w:val="18"/>
                <w:szCs w:val="18"/>
              </w:rPr>
              <w:t>170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180</w:t>
            </w:r>
          </w:p>
        </w:tc>
        <w:tc>
          <w:tcPr>
            <w:tcW w:w="326" w:type="pct"/>
            <w:vMerge w:val="restart"/>
            <w:vAlign w:val="center"/>
          </w:tcPr>
          <w:p>
            <w:pPr>
              <w:pStyle w:val="529"/>
              <w:spacing w:before="142"/>
              <w:ind w:left="207"/>
              <w:jc w:val="center"/>
              <w:rPr>
                <w:rFonts w:hint="eastAsia" w:ascii="宋体" w:hAnsi="宋体" w:eastAsia="宋体" w:cs="宋体"/>
                <w:sz w:val="18"/>
                <w:szCs w:val="18"/>
              </w:rPr>
            </w:pPr>
            <w:r>
              <w:rPr>
                <w:rFonts w:hint="eastAsia" w:ascii="宋体" w:hAnsi="宋体" w:eastAsia="宋体" w:cs="宋体"/>
                <w:sz w:val="18"/>
                <w:szCs w:val="18"/>
              </w:rPr>
              <w:t>242</w:t>
            </w:r>
          </w:p>
        </w:tc>
        <w:tc>
          <w:tcPr>
            <w:tcW w:w="343" w:type="pct"/>
            <w:vAlign w:val="center"/>
          </w:tcPr>
          <w:p>
            <w:pPr>
              <w:pStyle w:val="529"/>
              <w:spacing w:before="1"/>
              <w:ind w:left="188" w:right="175"/>
              <w:jc w:val="center"/>
              <w:rPr>
                <w:rFonts w:hint="eastAsia" w:ascii="宋体" w:hAnsi="宋体" w:eastAsia="宋体" w:cs="宋体"/>
                <w:sz w:val="18"/>
                <w:szCs w:val="18"/>
              </w:rPr>
            </w:pPr>
            <w:r>
              <w:rPr>
                <w:rFonts w:hint="eastAsia" w:ascii="宋体" w:hAnsi="宋体" w:eastAsia="宋体" w:cs="宋体"/>
                <w:sz w:val="18"/>
                <w:szCs w:val="18"/>
              </w:rPr>
              <w:t>242</w:t>
            </w:r>
          </w:p>
        </w:tc>
        <w:tc>
          <w:tcPr>
            <w:tcW w:w="305" w:type="pct"/>
            <w:vMerge w:val="restart"/>
            <w:vAlign w:val="center"/>
          </w:tcPr>
          <w:p>
            <w:pPr>
              <w:pStyle w:val="529"/>
              <w:spacing w:before="142"/>
              <w:ind w:left="185"/>
              <w:jc w:val="center"/>
              <w:rPr>
                <w:rFonts w:hint="eastAsia" w:ascii="宋体" w:hAnsi="宋体" w:eastAsia="宋体" w:cs="宋体"/>
                <w:sz w:val="18"/>
                <w:szCs w:val="18"/>
              </w:rPr>
            </w:pPr>
            <w:r>
              <w:rPr>
                <w:rFonts w:hint="eastAsia" w:ascii="宋体" w:hAnsi="宋体" w:eastAsia="宋体" w:cs="宋体"/>
                <w:sz w:val="18"/>
                <w:szCs w:val="18"/>
              </w:rPr>
              <w:t>850</w:t>
            </w:r>
          </w:p>
        </w:tc>
        <w:tc>
          <w:tcPr>
            <w:tcW w:w="304" w:type="pct"/>
            <w:vMerge w:val="restart"/>
            <w:vAlign w:val="center"/>
          </w:tcPr>
          <w:p>
            <w:pPr>
              <w:pStyle w:val="529"/>
              <w:spacing w:before="142"/>
              <w:ind w:left="186"/>
              <w:jc w:val="center"/>
              <w:rPr>
                <w:rFonts w:hint="eastAsia" w:ascii="宋体" w:hAnsi="宋体" w:eastAsia="宋体" w:cs="宋体"/>
                <w:sz w:val="18"/>
                <w:szCs w:val="18"/>
              </w:rPr>
            </w:pPr>
            <w:r>
              <w:rPr>
                <w:rFonts w:hint="eastAsia" w:ascii="宋体" w:hAnsi="宋体" w:eastAsia="宋体" w:cs="宋体"/>
                <w:sz w:val="18"/>
                <w:szCs w:val="18"/>
              </w:rPr>
              <w:t>305</w:t>
            </w:r>
          </w:p>
        </w:tc>
        <w:tc>
          <w:tcPr>
            <w:tcW w:w="305" w:type="pct"/>
            <w:vMerge w:val="restart"/>
            <w:vAlign w:val="center"/>
          </w:tcPr>
          <w:p>
            <w:pPr>
              <w:pStyle w:val="529"/>
              <w:spacing w:before="142"/>
              <w:ind w:left="186"/>
              <w:jc w:val="center"/>
              <w:rPr>
                <w:rFonts w:hint="eastAsia" w:ascii="宋体" w:hAnsi="宋体" w:eastAsia="宋体" w:cs="宋体"/>
                <w:sz w:val="18"/>
                <w:szCs w:val="18"/>
              </w:rPr>
            </w:pPr>
            <w:r>
              <w:rPr>
                <w:rFonts w:hint="eastAsia" w:ascii="宋体" w:hAnsi="宋体" w:eastAsia="宋体" w:cs="宋体"/>
                <w:sz w:val="18"/>
                <w:szCs w:val="18"/>
              </w:rPr>
              <w:t>546</w:t>
            </w:r>
          </w:p>
        </w:tc>
        <w:tc>
          <w:tcPr>
            <w:tcW w:w="405" w:type="pct"/>
            <w:vMerge w:val="restart"/>
            <w:vAlign w:val="center"/>
          </w:tcPr>
          <w:p>
            <w:pPr>
              <w:pStyle w:val="529"/>
              <w:spacing w:before="142"/>
              <w:ind w:left="209"/>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Merge w:val="restart"/>
            <w:vAlign w:val="center"/>
          </w:tcPr>
          <w:p>
            <w:pPr>
              <w:pStyle w:val="529"/>
              <w:spacing w:before="142"/>
              <w:ind w:left="167"/>
              <w:jc w:val="center"/>
              <w:rPr>
                <w:rFonts w:hint="eastAsia" w:ascii="宋体" w:hAnsi="宋体" w:eastAsia="宋体" w:cs="宋体"/>
                <w:sz w:val="18"/>
                <w:szCs w:val="18"/>
              </w:rPr>
            </w:pPr>
            <w:r>
              <w:rPr>
                <w:rFonts w:hint="eastAsia" w:ascii="宋体" w:hAnsi="宋体" w:eastAsia="宋体" w:cs="宋体"/>
                <w:sz w:val="18"/>
                <w:szCs w:val="18"/>
              </w:rPr>
              <w:t>560</w:t>
            </w:r>
          </w:p>
        </w:tc>
        <w:tc>
          <w:tcPr>
            <w:tcW w:w="353" w:type="pct"/>
            <w:vMerge w:val="restart"/>
            <w:vAlign w:val="center"/>
          </w:tcPr>
          <w:p>
            <w:pPr>
              <w:pStyle w:val="529"/>
              <w:spacing w:before="142"/>
              <w:ind w:left="220"/>
              <w:jc w:val="center"/>
              <w:rPr>
                <w:rFonts w:hint="eastAsia" w:ascii="宋体" w:hAnsi="宋体" w:eastAsia="宋体" w:cs="宋体"/>
                <w:sz w:val="18"/>
                <w:szCs w:val="18"/>
              </w:rPr>
            </w:pPr>
            <w:r>
              <w:rPr>
                <w:rFonts w:hint="eastAsia" w:ascii="宋体" w:hAnsi="宋体" w:eastAsia="宋体" w:cs="宋体"/>
                <w:sz w:val="18"/>
                <w:szCs w:val="18"/>
              </w:rPr>
              <w:t>33.88</w:t>
            </w:r>
          </w:p>
        </w:tc>
        <w:tc>
          <w:tcPr>
            <w:tcW w:w="342" w:type="pct"/>
            <w:vMerge w:val="restart"/>
            <w:vAlign w:val="center"/>
          </w:tcPr>
          <w:p>
            <w:pPr>
              <w:pStyle w:val="529"/>
              <w:spacing w:before="142"/>
              <w:ind w:left="22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0"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09"/>
              <w:ind w:left="209"/>
              <w:jc w:val="center"/>
              <w:rPr>
                <w:rFonts w:hint="eastAsia" w:ascii="宋体" w:hAnsi="宋体" w:eastAsia="宋体" w:cs="宋体"/>
                <w:sz w:val="18"/>
                <w:szCs w:val="18"/>
              </w:rPr>
            </w:pPr>
            <w:r>
              <w:rPr>
                <w:rFonts w:hint="eastAsia" w:ascii="宋体" w:hAnsi="宋体" w:eastAsia="宋体" w:cs="宋体"/>
                <w:sz w:val="18"/>
                <w:szCs w:val="18"/>
              </w:rPr>
              <w:t>190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200</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spacing w:before="1"/>
              <w:ind w:left="188" w:right="175"/>
              <w:jc w:val="center"/>
              <w:rPr>
                <w:rFonts w:hint="eastAsia" w:ascii="宋体" w:hAnsi="宋体" w:eastAsia="宋体" w:cs="宋体"/>
                <w:sz w:val="18"/>
                <w:szCs w:val="18"/>
              </w:rPr>
            </w:pPr>
            <w:r>
              <w:rPr>
                <w:rFonts w:hint="eastAsia" w:ascii="宋体" w:hAnsi="宋体" w:eastAsia="宋体" w:cs="宋体"/>
                <w:sz w:val="18"/>
                <w:szCs w:val="18"/>
              </w:rPr>
              <w:t>282</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0" w:hRule="atLeast"/>
        </w:trPr>
        <w:tc>
          <w:tcPr>
            <w:tcW w:w="403" w:type="pct"/>
            <w:vAlign w:val="center"/>
          </w:tcPr>
          <w:p>
            <w:pPr>
              <w:pStyle w:val="529"/>
              <w:spacing w:before="120" w:line="348" w:lineRule="auto"/>
              <w:ind w:left="22" w:right="-12"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950</w:t>
            </w:r>
          </w:p>
        </w:tc>
        <w:tc>
          <w:tcPr>
            <w:tcW w:w="515" w:type="pct"/>
            <w:vAlign w:val="center"/>
          </w:tcPr>
          <w:p>
            <w:pPr>
              <w:pStyle w:val="529"/>
              <w:ind w:left="18"/>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2240～36000</w:t>
            </w:r>
          </w:p>
        </w:tc>
        <w:tc>
          <w:tcPr>
            <w:tcW w:w="441" w:type="pct"/>
            <w:vAlign w:val="center"/>
          </w:tcPr>
          <w:p>
            <w:pPr>
              <w:pStyle w:val="529"/>
              <w:ind w:left="340"/>
              <w:jc w:val="center"/>
              <w:rPr>
                <w:rFonts w:hint="eastAsia" w:ascii="宋体" w:hAnsi="宋体" w:eastAsia="宋体" w:cs="宋体"/>
                <w:sz w:val="18"/>
                <w:szCs w:val="18"/>
              </w:rPr>
            </w:pPr>
            <w:r>
              <w:rPr>
                <w:rFonts w:hint="eastAsia" w:ascii="宋体" w:hAnsi="宋体" w:eastAsia="宋体" w:cs="宋体"/>
                <w:sz w:val="18"/>
                <w:szCs w:val="18"/>
              </w:rPr>
              <w:t>910</w:t>
            </w:r>
          </w:p>
        </w:tc>
        <w:tc>
          <w:tcPr>
            <w:tcW w:w="323" w:type="pct"/>
            <w:vAlign w:val="center"/>
          </w:tcPr>
          <w:p>
            <w:pPr>
              <w:pStyle w:val="529"/>
              <w:ind w:left="208"/>
              <w:jc w:val="center"/>
              <w:rPr>
                <w:rFonts w:hint="eastAsia" w:ascii="宋体" w:hAnsi="宋体" w:eastAsia="宋体" w:cs="宋体"/>
                <w:sz w:val="18"/>
                <w:szCs w:val="18"/>
              </w:rPr>
            </w:pPr>
            <w:r>
              <w:rPr>
                <w:rFonts w:hint="eastAsia" w:ascii="宋体" w:hAnsi="宋体" w:eastAsia="宋体" w:cs="宋体"/>
                <w:sz w:val="18"/>
                <w:szCs w:val="18"/>
              </w:rPr>
              <w:t>180</w:t>
            </w:r>
          </w:p>
        </w:tc>
        <w:tc>
          <w:tcPr>
            <w:tcW w:w="344" w:type="pct"/>
            <w:vAlign w:val="center"/>
          </w:tcPr>
          <w:p>
            <w:pPr>
              <w:pStyle w:val="529"/>
              <w:ind w:left="209"/>
              <w:jc w:val="center"/>
              <w:rPr>
                <w:rFonts w:hint="eastAsia" w:ascii="宋体" w:hAnsi="宋体" w:eastAsia="宋体" w:cs="宋体"/>
                <w:sz w:val="18"/>
                <w:szCs w:val="18"/>
              </w:rPr>
            </w:pPr>
            <w:r>
              <w:rPr>
                <w:rFonts w:hint="eastAsia" w:ascii="宋体" w:hAnsi="宋体" w:eastAsia="宋体" w:cs="宋体"/>
                <w:sz w:val="18"/>
                <w:szCs w:val="18"/>
              </w:rPr>
              <w:t>190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200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220</w:t>
            </w:r>
          </w:p>
        </w:tc>
        <w:tc>
          <w:tcPr>
            <w:tcW w:w="326" w:type="pct"/>
            <w:vAlign w:val="center"/>
          </w:tcPr>
          <w:p>
            <w:pPr>
              <w:pStyle w:val="529"/>
              <w:ind w:left="153" w:right="140"/>
              <w:jc w:val="center"/>
              <w:rPr>
                <w:rFonts w:hint="eastAsia" w:ascii="宋体" w:hAnsi="宋体" w:eastAsia="宋体" w:cs="宋体"/>
                <w:sz w:val="18"/>
                <w:szCs w:val="18"/>
              </w:rPr>
            </w:pPr>
            <w:r>
              <w:rPr>
                <w:rFonts w:hint="eastAsia" w:ascii="宋体" w:hAnsi="宋体" w:eastAsia="宋体" w:cs="宋体"/>
                <w:sz w:val="18"/>
                <w:szCs w:val="18"/>
              </w:rPr>
              <w:t>282</w:t>
            </w: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282</w:t>
            </w:r>
          </w:p>
        </w:tc>
        <w:tc>
          <w:tcPr>
            <w:tcW w:w="305" w:type="pct"/>
            <w:vAlign w:val="center"/>
          </w:tcPr>
          <w:p>
            <w:pPr>
              <w:pStyle w:val="529"/>
              <w:ind w:left="185"/>
              <w:jc w:val="center"/>
              <w:rPr>
                <w:rFonts w:hint="eastAsia" w:ascii="宋体" w:hAnsi="宋体" w:eastAsia="宋体" w:cs="宋体"/>
                <w:sz w:val="18"/>
                <w:szCs w:val="18"/>
              </w:rPr>
            </w:pPr>
            <w:r>
              <w:rPr>
                <w:rFonts w:hint="eastAsia" w:ascii="宋体" w:hAnsi="宋体" w:eastAsia="宋体" w:cs="宋体"/>
                <w:sz w:val="18"/>
                <w:szCs w:val="18"/>
              </w:rPr>
              <w:t>950</w:t>
            </w:r>
          </w:p>
        </w:tc>
        <w:tc>
          <w:tcPr>
            <w:tcW w:w="304"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337</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600</w:t>
            </w:r>
          </w:p>
        </w:tc>
        <w:tc>
          <w:tcPr>
            <w:tcW w:w="405" w:type="pct"/>
            <w:vAlign w:val="center"/>
          </w:tcPr>
          <w:p>
            <w:pPr>
              <w:pStyle w:val="529"/>
              <w:ind w:left="210"/>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Align w:val="center"/>
          </w:tcPr>
          <w:p>
            <w:pPr>
              <w:pStyle w:val="529"/>
              <w:ind w:left="102" w:right="86"/>
              <w:jc w:val="center"/>
              <w:rPr>
                <w:rFonts w:hint="eastAsia" w:ascii="宋体" w:hAnsi="宋体" w:eastAsia="宋体" w:cs="宋体"/>
                <w:sz w:val="18"/>
                <w:szCs w:val="18"/>
              </w:rPr>
            </w:pPr>
            <w:r>
              <w:rPr>
                <w:rFonts w:hint="eastAsia" w:ascii="宋体" w:hAnsi="宋体" w:eastAsia="宋体" w:cs="宋体"/>
                <w:sz w:val="18"/>
                <w:szCs w:val="18"/>
              </w:rPr>
              <w:t>820</w:t>
            </w:r>
          </w:p>
        </w:tc>
        <w:tc>
          <w:tcPr>
            <w:tcW w:w="353" w:type="pct"/>
            <w:vAlign w:val="center"/>
          </w:tcPr>
          <w:p>
            <w:pPr>
              <w:pStyle w:val="529"/>
              <w:ind w:left="43" w:right="22"/>
              <w:jc w:val="center"/>
              <w:rPr>
                <w:rFonts w:hint="eastAsia" w:ascii="宋体" w:hAnsi="宋体" w:eastAsia="宋体" w:cs="宋体"/>
                <w:sz w:val="18"/>
                <w:szCs w:val="18"/>
              </w:rPr>
            </w:pPr>
            <w:r>
              <w:rPr>
                <w:rFonts w:hint="eastAsia" w:ascii="宋体" w:hAnsi="宋体" w:eastAsia="宋体" w:cs="宋体"/>
                <w:sz w:val="18"/>
                <w:szCs w:val="18"/>
              </w:rPr>
              <w:t>64.12</w:t>
            </w:r>
          </w:p>
        </w:tc>
        <w:tc>
          <w:tcPr>
            <w:tcW w:w="342" w:type="pct"/>
            <w:vAlign w:val="center"/>
          </w:tcPr>
          <w:p>
            <w:pPr>
              <w:pStyle w:val="529"/>
              <w:ind w:left="43" w:right="22"/>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9" w:hRule="atLeast"/>
        </w:trPr>
        <w:tc>
          <w:tcPr>
            <w:tcW w:w="403" w:type="pct"/>
            <w:vMerge w:val="restart"/>
            <w:vAlign w:val="center"/>
          </w:tcPr>
          <w:p>
            <w:pPr>
              <w:pStyle w:val="529"/>
              <w:spacing w:line="348" w:lineRule="auto"/>
              <w:ind w:left="22" w:right="-12"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1030</w:t>
            </w:r>
          </w:p>
        </w:tc>
        <w:tc>
          <w:tcPr>
            <w:tcW w:w="515" w:type="pct"/>
            <w:vMerge w:val="restart"/>
            <w:vAlign w:val="center"/>
          </w:tcPr>
          <w:p>
            <w:pPr>
              <w:pStyle w:val="529"/>
              <w:spacing w:before="1"/>
              <w:ind w:left="23"/>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4480～56000</w:t>
            </w:r>
          </w:p>
        </w:tc>
        <w:tc>
          <w:tcPr>
            <w:tcW w:w="441" w:type="pct"/>
            <w:vMerge w:val="restart"/>
            <w:vAlign w:val="center"/>
          </w:tcPr>
          <w:p>
            <w:pPr>
              <w:pStyle w:val="529"/>
              <w:spacing w:before="1"/>
              <w:ind w:left="95" w:right="80"/>
              <w:jc w:val="center"/>
              <w:rPr>
                <w:rFonts w:hint="eastAsia" w:ascii="宋体" w:hAnsi="宋体" w:eastAsia="宋体" w:cs="宋体"/>
                <w:sz w:val="18"/>
                <w:szCs w:val="18"/>
              </w:rPr>
            </w:pPr>
            <w:r>
              <w:rPr>
                <w:rFonts w:hint="eastAsia" w:ascii="宋体" w:hAnsi="宋体" w:eastAsia="宋体" w:cs="宋体"/>
                <w:sz w:val="18"/>
                <w:szCs w:val="18"/>
              </w:rPr>
              <w:t>800</w:t>
            </w:r>
          </w:p>
        </w:tc>
        <w:tc>
          <w:tcPr>
            <w:tcW w:w="323" w:type="pct"/>
            <w:vMerge w:val="restart"/>
            <w:vAlign w:val="center"/>
          </w:tcPr>
          <w:p>
            <w:pPr>
              <w:pStyle w:val="529"/>
              <w:spacing w:before="1"/>
              <w:ind w:left="208"/>
              <w:jc w:val="center"/>
              <w:rPr>
                <w:rFonts w:hint="eastAsia" w:ascii="宋体" w:hAnsi="宋体" w:eastAsia="宋体" w:cs="宋体"/>
                <w:sz w:val="18"/>
                <w:szCs w:val="18"/>
              </w:rPr>
            </w:pPr>
            <w:r>
              <w:rPr>
                <w:rFonts w:hint="eastAsia" w:ascii="宋体" w:hAnsi="宋体" w:eastAsia="宋体" w:cs="宋体"/>
                <w:sz w:val="18"/>
                <w:szCs w:val="18"/>
              </w:rPr>
              <w:t>190</w:t>
            </w:r>
          </w:p>
        </w:tc>
        <w:tc>
          <w:tcPr>
            <w:tcW w:w="344" w:type="pct"/>
            <w:vAlign w:val="center"/>
          </w:tcPr>
          <w:p>
            <w:pPr>
              <w:pStyle w:val="529"/>
              <w:spacing w:before="101"/>
              <w:ind w:left="189" w:right="174"/>
              <w:jc w:val="center"/>
              <w:rPr>
                <w:rFonts w:hint="eastAsia" w:ascii="宋体" w:hAnsi="宋体" w:eastAsia="宋体" w:cs="宋体"/>
                <w:sz w:val="18"/>
                <w:szCs w:val="18"/>
              </w:rPr>
            </w:pPr>
            <w:r>
              <w:rPr>
                <w:rFonts w:hint="eastAsia" w:ascii="宋体" w:hAnsi="宋体" w:eastAsia="宋体" w:cs="宋体"/>
                <w:sz w:val="18"/>
                <w:szCs w:val="18"/>
              </w:rPr>
              <w:t>200</w:t>
            </w:r>
          </w:p>
        </w:tc>
        <w:tc>
          <w:tcPr>
            <w:tcW w:w="326" w:type="pct"/>
            <w:vMerge w:val="restart"/>
            <w:vAlign w:val="center"/>
          </w:tcPr>
          <w:p>
            <w:pPr>
              <w:pStyle w:val="529"/>
              <w:spacing w:before="1"/>
              <w:ind w:left="207"/>
              <w:jc w:val="center"/>
              <w:rPr>
                <w:rFonts w:hint="eastAsia" w:ascii="宋体" w:hAnsi="宋体" w:eastAsia="宋体" w:cs="宋体"/>
                <w:sz w:val="18"/>
                <w:szCs w:val="18"/>
              </w:rPr>
            </w:pPr>
            <w:r>
              <w:rPr>
                <w:rFonts w:hint="eastAsia" w:ascii="宋体" w:hAnsi="宋体" w:eastAsia="宋体" w:cs="宋体"/>
                <w:sz w:val="18"/>
                <w:szCs w:val="18"/>
              </w:rPr>
              <w:t>302</w:t>
            </w:r>
          </w:p>
        </w:tc>
        <w:tc>
          <w:tcPr>
            <w:tcW w:w="343" w:type="pct"/>
            <w:vAlign w:val="center"/>
          </w:tcPr>
          <w:p>
            <w:pPr>
              <w:pStyle w:val="529"/>
              <w:spacing w:before="101"/>
              <w:ind w:left="188" w:right="175"/>
              <w:jc w:val="center"/>
              <w:rPr>
                <w:rFonts w:hint="eastAsia" w:ascii="宋体" w:hAnsi="宋体" w:eastAsia="宋体" w:cs="宋体"/>
                <w:sz w:val="18"/>
                <w:szCs w:val="18"/>
              </w:rPr>
            </w:pPr>
            <w:r>
              <w:rPr>
                <w:rFonts w:hint="eastAsia" w:ascii="宋体" w:hAnsi="宋体" w:eastAsia="宋体" w:cs="宋体"/>
                <w:sz w:val="18"/>
                <w:szCs w:val="18"/>
              </w:rPr>
              <w:t>282</w:t>
            </w:r>
          </w:p>
        </w:tc>
        <w:tc>
          <w:tcPr>
            <w:tcW w:w="305" w:type="pct"/>
            <w:vMerge w:val="restart"/>
            <w:vAlign w:val="center"/>
          </w:tcPr>
          <w:p>
            <w:pPr>
              <w:pStyle w:val="529"/>
              <w:spacing w:before="1"/>
              <w:ind w:left="141"/>
              <w:jc w:val="center"/>
              <w:rPr>
                <w:rFonts w:hint="eastAsia" w:ascii="宋体" w:hAnsi="宋体" w:eastAsia="宋体" w:cs="宋体"/>
                <w:sz w:val="18"/>
                <w:szCs w:val="18"/>
              </w:rPr>
            </w:pPr>
            <w:r>
              <w:rPr>
                <w:rFonts w:hint="eastAsia" w:ascii="宋体" w:hAnsi="宋体" w:eastAsia="宋体" w:cs="宋体"/>
                <w:sz w:val="18"/>
                <w:szCs w:val="18"/>
              </w:rPr>
              <w:t>1030</w:t>
            </w:r>
          </w:p>
        </w:tc>
        <w:tc>
          <w:tcPr>
            <w:tcW w:w="304"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356</w:t>
            </w:r>
          </w:p>
        </w:tc>
        <w:tc>
          <w:tcPr>
            <w:tcW w:w="305"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692</w:t>
            </w:r>
          </w:p>
        </w:tc>
        <w:tc>
          <w:tcPr>
            <w:tcW w:w="405" w:type="pct"/>
            <w:vMerge w:val="restart"/>
            <w:vAlign w:val="center"/>
          </w:tcPr>
          <w:p>
            <w:pPr>
              <w:pStyle w:val="529"/>
              <w:spacing w:before="1"/>
              <w:ind w:left="209"/>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Merge w:val="restart"/>
            <w:vAlign w:val="center"/>
          </w:tcPr>
          <w:p>
            <w:pPr>
              <w:pStyle w:val="529"/>
              <w:spacing w:before="1"/>
              <w:ind w:left="167"/>
              <w:jc w:val="center"/>
              <w:rPr>
                <w:rFonts w:hint="eastAsia" w:ascii="宋体" w:hAnsi="宋体" w:eastAsia="宋体" w:cs="宋体"/>
                <w:sz w:val="18"/>
                <w:szCs w:val="18"/>
              </w:rPr>
            </w:pPr>
            <w:r>
              <w:rPr>
                <w:rFonts w:hint="eastAsia" w:ascii="宋体" w:hAnsi="宋体" w:eastAsia="宋体" w:cs="宋体"/>
                <w:sz w:val="18"/>
                <w:szCs w:val="18"/>
              </w:rPr>
              <w:t>880</w:t>
            </w:r>
          </w:p>
        </w:tc>
        <w:tc>
          <w:tcPr>
            <w:tcW w:w="353" w:type="pct"/>
            <w:vMerge w:val="restart"/>
            <w:vAlign w:val="center"/>
          </w:tcPr>
          <w:p>
            <w:pPr>
              <w:pStyle w:val="529"/>
              <w:spacing w:before="1"/>
              <w:ind w:left="220"/>
              <w:jc w:val="center"/>
              <w:rPr>
                <w:rFonts w:hint="eastAsia" w:ascii="宋体" w:hAnsi="宋体" w:eastAsia="宋体" w:cs="宋体"/>
                <w:sz w:val="18"/>
                <w:szCs w:val="18"/>
              </w:rPr>
            </w:pPr>
            <w:r>
              <w:rPr>
                <w:rFonts w:hint="eastAsia" w:ascii="宋体" w:hAnsi="宋体" w:eastAsia="宋体" w:cs="宋体"/>
                <w:sz w:val="18"/>
                <w:szCs w:val="18"/>
              </w:rPr>
              <w:t>110.5</w:t>
            </w:r>
          </w:p>
        </w:tc>
        <w:tc>
          <w:tcPr>
            <w:tcW w:w="342" w:type="pct"/>
            <w:vMerge w:val="restart"/>
            <w:vAlign w:val="center"/>
          </w:tcPr>
          <w:p>
            <w:pPr>
              <w:pStyle w:val="529"/>
              <w:spacing w:before="1"/>
              <w:ind w:left="22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5"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25"/>
              <w:ind w:left="209"/>
              <w:jc w:val="center"/>
              <w:rPr>
                <w:rFonts w:hint="eastAsia" w:ascii="宋体" w:hAnsi="宋体" w:eastAsia="宋体" w:cs="宋体"/>
                <w:sz w:val="18"/>
                <w:szCs w:val="18"/>
              </w:rPr>
            </w:pPr>
            <w:r>
              <w:rPr>
                <w:rFonts w:hint="eastAsia" w:ascii="宋体" w:hAnsi="宋体" w:eastAsia="宋体" w:cs="宋体"/>
                <w:sz w:val="18"/>
                <w:szCs w:val="18"/>
              </w:rPr>
              <w:t>220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240</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330</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 w:hRule="atLeast"/>
        </w:trPr>
        <w:tc>
          <w:tcPr>
            <w:tcW w:w="403" w:type="pct"/>
            <w:vMerge w:val="restart"/>
            <w:vAlign w:val="center"/>
          </w:tcPr>
          <w:p>
            <w:pPr>
              <w:pStyle w:val="529"/>
              <w:spacing w:line="348" w:lineRule="auto"/>
              <w:ind w:left="22" w:right="-12"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1040</w:t>
            </w:r>
          </w:p>
        </w:tc>
        <w:tc>
          <w:tcPr>
            <w:tcW w:w="515" w:type="pct"/>
            <w:vMerge w:val="restart"/>
            <w:vAlign w:val="center"/>
          </w:tcPr>
          <w:p>
            <w:pPr>
              <w:pStyle w:val="529"/>
              <w:spacing w:before="1"/>
              <w:ind w:left="23"/>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710～63000</w:t>
            </w:r>
          </w:p>
        </w:tc>
        <w:tc>
          <w:tcPr>
            <w:tcW w:w="441" w:type="pct"/>
            <w:vMerge w:val="restart"/>
            <w:vAlign w:val="center"/>
          </w:tcPr>
          <w:p>
            <w:pPr>
              <w:pStyle w:val="529"/>
              <w:spacing w:before="1"/>
              <w:ind w:left="95" w:right="80"/>
              <w:jc w:val="center"/>
              <w:rPr>
                <w:rFonts w:hint="eastAsia" w:ascii="宋体" w:hAnsi="宋体" w:eastAsia="宋体" w:cs="宋体"/>
                <w:sz w:val="18"/>
                <w:szCs w:val="18"/>
              </w:rPr>
            </w:pPr>
            <w:r>
              <w:rPr>
                <w:rFonts w:hint="eastAsia" w:ascii="宋体" w:hAnsi="宋体" w:eastAsia="宋体" w:cs="宋体"/>
                <w:sz w:val="18"/>
                <w:szCs w:val="18"/>
              </w:rPr>
              <w:t>750</w:t>
            </w:r>
          </w:p>
        </w:tc>
        <w:tc>
          <w:tcPr>
            <w:tcW w:w="323" w:type="pct"/>
            <w:vMerge w:val="restart"/>
            <w:vAlign w:val="center"/>
          </w:tcPr>
          <w:p>
            <w:pPr>
              <w:pStyle w:val="529"/>
              <w:spacing w:before="1"/>
              <w:ind w:left="208"/>
              <w:jc w:val="center"/>
              <w:rPr>
                <w:rFonts w:hint="eastAsia" w:ascii="宋体" w:hAnsi="宋体" w:eastAsia="宋体" w:cs="宋体"/>
                <w:sz w:val="18"/>
                <w:szCs w:val="18"/>
              </w:rPr>
            </w:pPr>
            <w:r>
              <w:rPr>
                <w:rFonts w:hint="eastAsia" w:ascii="宋体" w:hAnsi="宋体" w:eastAsia="宋体" w:cs="宋体"/>
                <w:sz w:val="18"/>
                <w:szCs w:val="18"/>
              </w:rPr>
              <w:t>190</w:t>
            </w:r>
          </w:p>
        </w:tc>
        <w:tc>
          <w:tcPr>
            <w:tcW w:w="344" w:type="pct"/>
            <w:vAlign w:val="center"/>
          </w:tcPr>
          <w:p>
            <w:pPr>
              <w:pStyle w:val="529"/>
              <w:spacing w:before="94"/>
              <w:ind w:left="189" w:right="174"/>
              <w:jc w:val="center"/>
              <w:rPr>
                <w:rFonts w:hint="eastAsia" w:ascii="宋体" w:hAnsi="宋体" w:eastAsia="宋体" w:cs="宋体"/>
                <w:sz w:val="18"/>
                <w:szCs w:val="18"/>
              </w:rPr>
            </w:pPr>
            <w:r>
              <w:rPr>
                <w:rFonts w:hint="eastAsia" w:ascii="宋体" w:hAnsi="宋体" w:eastAsia="宋体" w:cs="宋体"/>
                <w:sz w:val="18"/>
                <w:szCs w:val="18"/>
              </w:rPr>
              <w:t>220</w:t>
            </w:r>
          </w:p>
        </w:tc>
        <w:tc>
          <w:tcPr>
            <w:tcW w:w="326" w:type="pct"/>
            <w:vMerge w:val="restart"/>
            <w:vAlign w:val="center"/>
          </w:tcPr>
          <w:p>
            <w:pPr>
              <w:pStyle w:val="529"/>
              <w:spacing w:before="1"/>
              <w:ind w:left="207"/>
              <w:jc w:val="center"/>
              <w:rPr>
                <w:rFonts w:hint="eastAsia" w:ascii="宋体" w:hAnsi="宋体" w:eastAsia="宋体" w:cs="宋体"/>
                <w:sz w:val="18"/>
                <w:szCs w:val="18"/>
              </w:rPr>
            </w:pPr>
            <w:r>
              <w:rPr>
                <w:rFonts w:hint="eastAsia" w:ascii="宋体" w:hAnsi="宋体" w:eastAsia="宋体" w:cs="宋体"/>
                <w:sz w:val="18"/>
                <w:szCs w:val="18"/>
              </w:rPr>
              <w:t>330</w:t>
            </w:r>
          </w:p>
        </w:tc>
        <w:tc>
          <w:tcPr>
            <w:tcW w:w="343" w:type="pct"/>
            <w:vAlign w:val="center"/>
          </w:tcPr>
          <w:p>
            <w:pPr>
              <w:pStyle w:val="529"/>
              <w:spacing w:before="94"/>
              <w:ind w:left="188" w:right="175"/>
              <w:jc w:val="center"/>
              <w:rPr>
                <w:rFonts w:hint="eastAsia" w:ascii="宋体" w:hAnsi="宋体" w:eastAsia="宋体" w:cs="宋体"/>
                <w:sz w:val="18"/>
                <w:szCs w:val="18"/>
              </w:rPr>
            </w:pPr>
            <w:r>
              <w:rPr>
                <w:rFonts w:hint="eastAsia" w:ascii="宋体" w:hAnsi="宋体" w:eastAsia="宋体" w:cs="宋体"/>
                <w:sz w:val="18"/>
                <w:szCs w:val="18"/>
              </w:rPr>
              <w:t>282</w:t>
            </w:r>
          </w:p>
        </w:tc>
        <w:tc>
          <w:tcPr>
            <w:tcW w:w="305" w:type="pct"/>
            <w:vMerge w:val="restart"/>
            <w:vAlign w:val="center"/>
          </w:tcPr>
          <w:p>
            <w:pPr>
              <w:pStyle w:val="529"/>
              <w:spacing w:before="1"/>
              <w:ind w:left="141"/>
              <w:jc w:val="center"/>
              <w:rPr>
                <w:rFonts w:hint="eastAsia" w:ascii="宋体" w:hAnsi="宋体" w:eastAsia="宋体" w:cs="宋体"/>
                <w:sz w:val="18"/>
                <w:szCs w:val="18"/>
              </w:rPr>
            </w:pPr>
            <w:r>
              <w:rPr>
                <w:rFonts w:hint="eastAsia" w:ascii="宋体" w:hAnsi="宋体" w:eastAsia="宋体" w:cs="宋体"/>
                <w:sz w:val="18"/>
                <w:szCs w:val="18"/>
              </w:rPr>
              <w:t>1040</w:t>
            </w:r>
          </w:p>
        </w:tc>
        <w:tc>
          <w:tcPr>
            <w:tcW w:w="304"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375</w:t>
            </w:r>
          </w:p>
        </w:tc>
        <w:tc>
          <w:tcPr>
            <w:tcW w:w="305"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743</w:t>
            </w:r>
          </w:p>
        </w:tc>
        <w:tc>
          <w:tcPr>
            <w:tcW w:w="405" w:type="pct"/>
            <w:vMerge w:val="restart"/>
            <w:vAlign w:val="center"/>
          </w:tcPr>
          <w:p>
            <w:pPr>
              <w:pStyle w:val="529"/>
              <w:spacing w:before="1"/>
              <w:ind w:left="209"/>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Merge w:val="restart"/>
            <w:vAlign w:val="center"/>
          </w:tcPr>
          <w:p>
            <w:pPr>
              <w:pStyle w:val="529"/>
              <w:spacing w:before="1"/>
              <w:ind w:left="122"/>
              <w:jc w:val="center"/>
              <w:rPr>
                <w:rFonts w:hint="eastAsia" w:ascii="宋体" w:hAnsi="宋体" w:eastAsia="宋体" w:cs="宋体"/>
                <w:sz w:val="18"/>
                <w:szCs w:val="18"/>
              </w:rPr>
            </w:pPr>
            <w:r>
              <w:rPr>
                <w:rFonts w:hint="eastAsia" w:ascii="宋体" w:hAnsi="宋体" w:eastAsia="宋体" w:cs="宋体"/>
                <w:sz w:val="18"/>
                <w:szCs w:val="18"/>
              </w:rPr>
              <w:t>1190</w:t>
            </w:r>
          </w:p>
        </w:tc>
        <w:tc>
          <w:tcPr>
            <w:tcW w:w="353" w:type="pct"/>
            <w:vMerge w:val="restart"/>
            <w:vAlign w:val="center"/>
          </w:tcPr>
          <w:p>
            <w:pPr>
              <w:pStyle w:val="529"/>
              <w:spacing w:before="1"/>
              <w:ind w:left="220"/>
              <w:jc w:val="center"/>
              <w:rPr>
                <w:rFonts w:hint="eastAsia" w:ascii="宋体" w:hAnsi="宋体" w:eastAsia="宋体" w:cs="宋体"/>
                <w:sz w:val="18"/>
                <w:szCs w:val="18"/>
              </w:rPr>
            </w:pPr>
            <w:r>
              <w:rPr>
                <w:rFonts w:hint="eastAsia" w:ascii="宋体" w:hAnsi="宋体" w:eastAsia="宋体" w:cs="宋体"/>
                <w:sz w:val="18"/>
                <w:szCs w:val="18"/>
              </w:rPr>
              <w:t>166.7</w:t>
            </w:r>
          </w:p>
        </w:tc>
        <w:tc>
          <w:tcPr>
            <w:tcW w:w="342" w:type="pct"/>
            <w:vMerge w:val="restart"/>
            <w:vAlign w:val="center"/>
          </w:tcPr>
          <w:p>
            <w:pPr>
              <w:pStyle w:val="529"/>
              <w:spacing w:before="1"/>
              <w:ind w:left="22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31"/>
              <w:ind w:left="209"/>
              <w:jc w:val="center"/>
              <w:rPr>
                <w:rFonts w:hint="eastAsia" w:ascii="宋体" w:hAnsi="宋体" w:eastAsia="宋体" w:cs="宋体"/>
                <w:sz w:val="18"/>
                <w:szCs w:val="18"/>
              </w:rPr>
            </w:pPr>
            <w:r>
              <w:rPr>
                <w:rFonts w:hint="eastAsia" w:ascii="宋体" w:hAnsi="宋体" w:eastAsia="宋体" w:cs="宋体"/>
                <w:sz w:val="18"/>
                <w:szCs w:val="18"/>
              </w:rPr>
              <w:t>240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250</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330</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0" w:hRule="atLeast"/>
        </w:trPr>
        <w:tc>
          <w:tcPr>
            <w:tcW w:w="403" w:type="pct"/>
            <w:vAlign w:val="center"/>
          </w:tcPr>
          <w:p>
            <w:pPr>
              <w:pStyle w:val="529"/>
              <w:spacing w:line="348" w:lineRule="auto"/>
              <w:ind w:left="22" w:right="-12"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1220</w:t>
            </w:r>
          </w:p>
        </w:tc>
        <w:tc>
          <w:tcPr>
            <w:tcW w:w="515" w:type="pct"/>
            <w:vAlign w:val="center"/>
          </w:tcPr>
          <w:p>
            <w:pPr>
              <w:pStyle w:val="529"/>
              <w:ind w:left="18"/>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7100～71000</w:t>
            </w:r>
          </w:p>
        </w:tc>
        <w:tc>
          <w:tcPr>
            <w:tcW w:w="441" w:type="pct"/>
            <w:vAlign w:val="center"/>
          </w:tcPr>
          <w:p>
            <w:pPr>
              <w:pStyle w:val="529"/>
              <w:ind w:left="340"/>
              <w:jc w:val="center"/>
              <w:rPr>
                <w:rFonts w:hint="eastAsia" w:ascii="宋体" w:hAnsi="宋体" w:eastAsia="宋体" w:cs="宋体"/>
                <w:sz w:val="18"/>
                <w:szCs w:val="18"/>
              </w:rPr>
            </w:pPr>
            <w:r>
              <w:rPr>
                <w:rFonts w:hint="eastAsia" w:ascii="宋体" w:hAnsi="宋体" w:eastAsia="宋体" w:cs="宋体"/>
                <w:sz w:val="18"/>
                <w:szCs w:val="18"/>
              </w:rPr>
              <w:t>700</w:t>
            </w:r>
          </w:p>
        </w:tc>
        <w:tc>
          <w:tcPr>
            <w:tcW w:w="323" w:type="pct"/>
            <w:vAlign w:val="center"/>
          </w:tcPr>
          <w:p>
            <w:pPr>
              <w:pStyle w:val="529"/>
              <w:ind w:left="208"/>
              <w:jc w:val="center"/>
              <w:rPr>
                <w:rFonts w:hint="eastAsia" w:ascii="宋体" w:hAnsi="宋体" w:eastAsia="宋体" w:cs="宋体"/>
                <w:sz w:val="18"/>
                <w:szCs w:val="18"/>
              </w:rPr>
            </w:pPr>
            <w:r>
              <w:rPr>
                <w:rFonts w:hint="eastAsia" w:ascii="宋体" w:hAnsi="宋体" w:eastAsia="宋体" w:cs="宋体"/>
                <w:sz w:val="18"/>
                <w:szCs w:val="18"/>
              </w:rPr>
              <w:t>200</w:t>
            </w:r>
          </w:p>
        </w:tc>
        <w:tc>
          <w:tcPr>
            <w:tcW w:w="344" w:type="pct"/>
            <w:vAlign w:val="center"/>
          </w:tcPr>
          <w:p>
            <w:pPr>
              <w:pStyle w:val="529"/>
              <w:ind w:left="209"/>
              <w:jc w:val="center"/>
              <w:rPr>
                <w:rFonts w:hint="eastAsia" w:ascii="宋体" w:hAnsi="宋体" w:eastAsia="宋体" w:cs="宋体"/>
                <w:sz w:val="18"/>
                <w:szCs w:val="18"/>
              </w:rPr>
            </w:pPr>
            <w:r>
              <w:rPr>
                <w:rFonts w:hint="eastAsia" w:ascii="宋体" w:hAnsi="宋体" w:eastAsia="宋体" w:cs="宋体"/>
                <w:sz w:val="18"/>
                <w:szCs w:val="18"/>
              </w:rPr>
              <w:t>240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250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260</w:t>
            </w:r>
          </w:p>
        </w:tc>
        <w:tc>
          <w:tcPr>
            <w:tcW w:w="326" w:type="pct"/>
            <w:vAlign w:val="center"/>
          </w:tcPr>
          <w:p>
            <w:pPr>
              <w:pStyle w:val="529"/>
              <w:ind w:left="153" w:right="140"/>
              <w:jc w:val="center"/>
              <w:rPr>
                <w:rFonts w:hint="eastAsia" w:ascii="宋体" w:hAnsi="宋体" w:eastAsia="宋体" w:cs="宋体"/>
                <w:sz w:val="18"/>
                <w:szCs w:val="18"/>
              </w:rPr>
            </w:pPr>
            <w:r>
              <w:rPr>
                <w:rFonts w:hint="eastAsia" w:ascii="宋体" w:hAnsi="宋体" w:eastAsia="宋体" w:cs="宋体"/>
                <w:sz w:val="18"/>
                <w:szCs w:val="18"/>
              </w:rPr>
              <w:t>330</w:t>
            </w: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330</w:t>
            </w:r>
          </w:p>
        </w:tc>
        <w:tc>
          <w:tcPr>
            <w:tcW w:w="305" w:type="pct"/>
            <w:vAlign w:val="center"/>
          </w:tcPr>
          <w:p>
            <w:pPr>
              <w:pStyle w:val="529"/>
              <w:ind w:left="141"/>
              <w:jc w:val="center"/>
              <w:rPr>
                <w:rFonts w:hint="eastAsia" w:ascii="宋体" w:hAnsi="宋体" w:eastAsia="宋体" w:cs="宋体"/>
                <w:sz w:val="18"/>
                <w:szCs w:val="18"/>
              </w:rPr>
            </w:pPr>
            <w:r>
              <w:rPr>
                <w:rFonts w:hint="eastAsia" w:ascii="宋体" w:hAnsi="宋体" w:eastAsia="宋体" w:cs="宋体"/>
                <w:sz w:val="18"/>
                <w:szCs w:val="18"/>
              </w:rPr>
              <w:t>1220</w:t>
            </w:r>
          </w:p>
        </w:tc>
        <w:tc>
          <w:tcPr>
            <w:tcW w:w="304"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394</w:t>
            </w:r>
          </w:p>
        </w:tc>
        <w:tc>
          <w:tcPr>
            <w:tcW w:w="305" w:type="pct"/>
            <w:vAlign w:val="center"/>
          </w:tcPr>
          <w:p>
            <w:pPr>
              <w:pStyle w:val="529"/>
              <w:ind w:left="186"/>
              <w:jc w:val="center"/>
              <w:rPr>
                <w:rFonts w:hint="eastAsia" w:ascii="宋体" w:hAnsi="宋体" w:eastAsia="宋体" w:cs="宋体"/>
                <w:sz w:val="18"/>
                <w:szCs w:val="18"/>
              </w:rPr>
            </w:pPr>
            <w:r>
              <w:rPr>
                <w:rFonts w:hint="eastAsia" w:ascii="宋体" w:hAnsi="宋体" w:eastAsia="宋体" w:cs="宋体"/>
                <w:sz w:val="18"/>
                <w:szCs w:val="18"/>
              </w:rPr>
              <w:t>797</w:t>
            </w:r>
          </w:p>
        </w:tc>
        <w:tc>
          <w:tcPr>
            <w:tcW w:w="405" w:type="pct"/>
            <w:vAlign w:val="center"/>
          </w:tcPr>
          <w:p>
            <w:pPr>
              <w:pStyle w:val="529"/>
              <w:ind w:left="209"/>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Align w:val="center"/>
          </w:tcPr>
          <w:p>
            <w:pPr>
              <w:pStyle w:val="529"/>
              <w:ind w:left="102" w:right="87"/>
              <w:jc w:val="center"/>
              <w:rPr>
                <w:rFonts w:hint="eastAsia" w:ascii="宋体" w:hAnsi="宋体" w:eastAsia="宋体" w:cs="宋体"/>
                <w:sz w:val="18"/>
                <w:szCs w:val="18"/>
              </w:rPr>
            </w:pPr>
            <w:r>
              <w:rPr>
                <w:rFonts w:hint="eastAsia" w:ascii="宋体" w:hAnsi="宋体" w:eastAsia="宋体" w:cs="宋体"/>
                <w:sz w:val="18"/>
                <w:szCs w:val="18"/>
              </w:rPr>
              <w:t>1420</w:t>
            </w:r>
          </w:p>
        </w:tc>
        <w:tc>
          <w:tcPr>
            <w:tcW w:w="353" w:type="pct"/>
            <w:vAlign w:val="center"/>
          </w:tcPr>
          <w:p>
            <w:pPr>
              <w:pStyle w:val="529"/>
              <w:ind w:left="42" w:right="22"/>
              <w:jc w:val="center"/>
              <w:rPr>
                <w:rFonts w:hint="eastAsia" w:ascii="宋体" w:hAnsi="宋体" w:eastAsia="宋体" w:cs="宋体"/>
                <w:sz w:val="18"/>
                <w:szCs w:val="18"/>
              </w:rPr>
            </w:pPr>
            <w:r>
              <w:rPr>
                <w:rFonts w:hint="eastAsia" w:ascii="宋体" w:hAnsi="宋体" w:eastAsia="宋体" w:cs="宋体"/>
                <w:sz w:val="18"/>
                <w:szCs w:val="18"/>
              </w:rPr>
              <w:t>300.1</w:t>
            </w:r>
          </w:p>
        </w:tc>
        <w:tc>
          <w:tcPr>
            <w:tcW w:w="342" w:type="pct"/>
            <w:vAlign w:val="center"/>
          </w:tcPr>
          <w:p>
            <w:pPr>
              <w:pStyle w:val="529"/>
              <w:ind w:left="42" w:right="22"/>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trPr>
        <w:tc>
          <w:tcPr>
            <w:tcW w:w="403" w:type="pct"/>
            <w:vMerge w:val="restart"/>
            <w:vAlign w:val="center"/>
          </w:tcPr>
          <w:p>
            <w:pPr>
              <w:pStyle w:val="529"/>
              <w:spacing w:line="348" w:lineRule="auto"/>
              <w:ind w:left="22" w:right="-12" w:firstLine="60"/>
              <w:jc w:val="center"/>
              <w:rPr>
                <w:rFonts w:hint="eastAsia" w:ascii="宋体" w:hAnsi="宋体" w:eastAsia="宋体" w:cs="宋体"/>
                <w:sz w:val="18"/>
                <w:szCs w:val="18"/>
                <w:lang w:val="en-US" w:eastAsia="zh-CN"/>
              </w:rPr>
            </w:pPr>
            <w:r>
              <w:rPr>
                <w:rFonts w:hint="eastAsia" w:ascii="宋体" w:hAnsi="宋体" w:eastAsia="宋体" w:cs="宋体"/>
                <w:sz w:val="18"/>
                <w:szCs w:val="18"/>
              </w:rPr>
              <w:t>AMS</w:t>
            </w:r>
            <w:r>
              <w:rPr>
                <w:rFonts w:hint="eastAsia" w:ascii="宋体" w:hAnsi="宋体" w:eastAsia="宋体" w:cs="宋体"/>
                <w:sz w:val="18"/>
                <w:szCs w:val="18"/>
                <w:lang w:val="en-US" w:eastAsia="zh-CN"/>
              </w:rPr>
              <w:t>1300</w:t>
            </w:r>
          </w:p>
        </w:tc>
        <w:tc>
          <w:tcPr>
            <w:tcW w:w="515" w:type="pct"/>
            <w:vMerge w:val="restart"/>
            <w:vAlign w:val="center"/>
          </w:tcPr>
          <w:p>
            <w:pPr>
              <w:pStyle w:val="529"/>
              <w:spacing w:before="1"/>
              <w:ind w:left="23"/>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9000～100000</w:t>
            </w:r>
          </w:p>
        </w:tc>
        <w:tc>
          <w:tcPr>
            <w:tcW w:w="441" w:type="pct"/>
            <w:vMerge w:val="restart"/>
            <w:vAlign w:val="center"/>
          </w:tcPr>
          <w:p>
            <w:pPr>
              <w:pStyle w:val="529"/>
              <w:spacing w:before="1"/>
              <w:ind w:left="95" w:right="80"/>
              <w:jc w:val="center"/>
              <w:rPr>
                <w:rFonts w:hint="eastAsia" w:ascii="宋体" w:hAnsi="宋体" w:eastAsia="宋体" w:cs="宋体"/>
                <w:sz w:val="18"/>
                <w:szCs w:val="18"/>
              </w:rPr>
            </w:pPr>
            <w:r>
              <w:rPr>
                <w:rFonts w:hint="eastAsia" w:ascii="宋体" w:hAnsi="宋体" w:eastAsia="宋体" w:cs="宋体"/>
                <w:sz w:val="18"/>
                <w:szCs w:val="18"/>
              </w:rPr>
              <w:t>650</w:t>
            </w:r>
          </w:p>
        </w:tc>
        <w:tc>
          <w:tcPr>
            <w:tcW w:w="323" w:type="pct"/>
            <w:vMerge w:val="restart"/>
            <w:vAlign w:val="center"/>
          </w:tcPr>
          <w:p>
            <w:pPr>
              <w:pStyle w:val="529"/>
              <w:spacing w:before="1"/>
              <w:ind w:left="208"/>
              <w:jc w:val="center"/>
              <w:rPr>
                <w:rFonts w:hint="eastAsia" w:ascii="宋体" w:hAnsi="宋体" w:eastAsia="宋体" w:cs="宋体"/>
                <w:sz w:val="18"/>
                <w:szCs w:val="18"/>
              </w:rPr>
            </w:pPr>
            <w:r>
              <w:rPr>
                <w:rFonts w:hint="eastAsia" w:ascii="宋体" w:hAnsi="宋体" w:eastAsia="宋体" w:cs="宋体"/>
                <w:sz w:val="18"/>
                <w:szCs w:val="18"/>
              </w:rPr>
              <w:t>220</w:t>
            </w:r>
          </w:p>
        </w:tc>
        <w:tc>
          <w:tcPr>
            <w:tcW w:w="344" w:type="pct"/>
            <w:vAlign w:val="center"/>
          </w:tcPr>
          <w:p>
            <w:pPr>
              <w:pStyle w:val="529"/>
              <w:spacing w:before="86"/>
              <w:ind w:left="189" w:right="174"/>
              <w:jc w:val="center"/>
              <w:rPr>
                <w:rFonts w:hint="eastAsia" w:ascii="宋体" w:hAnsi="宋体" w:eastAsia="宋体" w:cs="宋体"/>
                <w:sz w:val="18"/>
                <w:szCs w:val="18"/>
              </w:rPr>
            </w:pPr>
            <w:r>
              <w:rPr>
                <w:rFonts w:hint="eastAsia" w:ascii="宋体" w:hAnsi="宋体" w:eastAsia="宋体" w:cs="宋体"/>
                <w:sz w:val="18"/>
                <w:szCs w:val="18"/>
              </w:rPr>
              <w:t>260</w:t>
            </w:r>
          </w:p>
        </w:tc>
        <w:tc>
          <w:tcPr>
            <w:tcW w:w="326" w:type="pct"/>
            <w:vMerge w:val="restart"/>
            <w:vAlign w:val="center"/>
          </w:tcPr>
          <w:p>
            <w:pPr>
              <w:pStyle w:val="529"/>
              <w:spacing w:before="1"/>
              <w:ind w:left="207"/>
              <w:jc w:val="center"/>
              <w:rPr>
                <w:rFonts w:hint="eastAsia" w:ascii="宋体" w:hAnsi="宋体" w:eastAsia="宋体" w:cs="宋体"/>
                <w:sz w:val="18"/>
                <w:szCs w:val="18"/>
              </w:rPr>
            </w:pPr>
            <w:r>
              <w:rPr>
                <w:rFonts w:hint="eastAsia" w:ascii="宋体" w:hAnsi="宋体" w:eastAsia="宋体" w:cs="宋体"/>
                <w:sz w:val="18"/>
                <w:szCs w:val="18"/>
              </w:rPr>
              <w:t>410</w:t>
            </w:r>
          </w:p>
        </w:tc>
        <w:tc>
          <w:tcPr>
            <w:tcW w:w="343" w:type="pct"/>
            <w:vAlign w:val="center"/>
          </w:tcPr>
          <w:p>
            <w:pPr>
              <w:pStyle w:val="529"/>
              <w:spacing w:before="86"/>
              <w:ind w:left="188" w:right="175"/>
              <w:jc w:val="center"/>
              <w:rPr>
                <w:rFonts w:hint="eastAsia" w:ascii="宋体" w:hAnsi="宋体" w:eastAsia="宋体" w:cs="宋体"/>
                <w:sz w:val="18"/>
                <w:szCs w:val="18"/>
              </w:rPr>
            </w:pPr>
            <w:r>
              <w:rPr>
                <w:rFonts w:hint="eastAsia" w:ascii="宋体" w:hAnsi="宋体" w:eastAsia="宋体" w:cs="宋体"/>
                <w:sz w:val="18"/>
                <w:szCs w:val="18"/>
              </w:rPr>
              <w:t>330</w:t>
            </w:r>
          </w:p>
        </w:tc>
        <w:tc>
          <w:tcPr>
            <w:tcW w:w="305" w:type="pct"/>
            <w:vMerge w:val="restart"/>
            <w:vAlign w:val="center"/>
          </w:tcPr>
          <w:p>
            <w:pPr>
              <w:pStyle w:val="529"/>
              <w:spacing w:before="1"/>
              <w:ind w:left="141"/>
              <w:jc w:val="center"/>
              <w:rPr>
                <w:rFonts w:hint="eastAsia" w:ascii="宋体" w:hAnsi="宋体" w:eastAsia="宋体" w:cs="宋体"/>
                <w:sz w:val="18"/>
                <w:szCs w:val="18"/>
              </w:rPr>
            </w:pPr>
            <w:r>
              <w:rPr>
                <w:rFonts w:hint="eastAsia" w:ascii="宋体" w:hAnsi="宋体" w:eastAsia="宋体" w:cs="宋体"/>
                <w:sz w:val="18"/>
                <w:szCs w:val="18"/>
              </w:rPr>
              <w:t>1300</w:t>
            </w:r>
          </w:p>
        </w:tc>
        <w:tc>
          <w:tcPr>
            <w:tcW w:w="304"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470</w:t>
            </w:r>
          </w:p>
        </w:tc>
        <w:tc>
          <w:tcPr>
            <w:tcW w:w="305" w:type="pct"/>
            <w:vMerge w:val="restart"/>
            <w:vAlign w:val="center"/>
          </w:tcPr>
          <w:p>
            <w:pPr>
              <w:pStyle w:val="529"/>
              <w:spacing w:before="1"/>
              <w:ind w:left="186"/>
              <w:jc w:val="center"/>
              <w:rPr>
                <w:rFonts w:hint="eastAsia" w:ascii="宋体" w:hAnsi="宋体" w:eastAsia="宋体" w:cs="宋体"/>
                <w:sz w:val="18"/>
                <w:szCs w:val="18"/>
              </w:rPr>
            </w:pPr>
            <w:r>
              <w:rPr>
                <w:rFonts w:hint="eastAsia" w:ascii="宋体" w:hAnsi="宋体" w:eastAsia="宋体" w:cs="宋体"/>
                <w:sz w:val="18"/>
                <w:szCs w:val="18"/>
              </w:rPr>
              <w:t>867</w:t>
            </w:r>
          </w:p>
        </w:tc>
        <w:tc>
          <w:tcPr>
            <w:tcW w:w="405" w:type="pct"/>
            <w:vMerge w:val="restart"/>
            <w:vAlign w:val="center"/>
          </w:tcPr>
          <w:p>
            <w:pPr>
              <w:pStyle w:val="529"/>
              <w:spacing w:before="1"/>
              <w:ind w:left="209"/>
              <w:jc w:val="center"/>
              <w:rPr>
                <w:rFonts w:hint="eastAsia" w:ascii="宋体" w:hAnsi="宋体" w:eastAsia="宋体" w:cs="宋体"/>
                <w:sz w:val="18"/>
                <w:szCs w:val="18"/>
              </w:rPr>
            </w:pPr>
            <w:r>
              <w:rPr>
                <w:rFonts w:hint="eastAsia" w:ascii="宋体" w:hAnsi="宋体" w:eastAsia="宋体" w:cs="宋体"/>
                <w:sz w:val="18"/>
                <w:szCs w:val="18"/>
              </w:rPr>
              <w:t>6.4</w:t>
            </w:r>
          </w:p>
        </w:tc>
        <w:tc>
          <w:tcPr>
            <w:tcW w:w="284" w:type="pct"/>
            <w:vMerge w:val="restart"/>
            <w:vAlign w:val="center"/>
          </w:tcPr>
          <w:p>
            <w:pPr>
              <w:pStyle w:val="529"/>
              <w:spacing w:before="1"/>
              <w:ind w:left="122"/>
              <w:jc w:val="center"/>
              <w:rPr>
                <w:rFonts w:hint="eastAsia" w:ascii="宋体" w:hAnsi="宋体" w:eastAsia="宋体" w:cs="宋体"/>
                <w:sz w:val="18"/>
                <w:szCs w:val="18"/>
              </w:rPr>
            </w:pPr>
            <w:r>
              <w:rPr>
                <w:rFonts w:hint="eastAsia" w:ascii="宋体" w:hAnsi="宋体" w:eastAsia="宋体" w:cs="宋体"/>
                <w:sz w:val="18"/>
                <w:szCs w:val="18"/>
              </w:rPr>
              <w:t>2050</w:t>
            </w:r>
          </w:p>
        </w:tc>
        <w:tc>
          <w:tcPr>
            <w:tcW w:w="353" w:type="pct"/>
            <w:vMerge w:val="restart"/>
            <w:vAlign w:val="center"/>
          </w:tcPr>
          <w:p>
            <w:pPr>
              <w:pStyle w:val="529"/>
              <w:spacing w:before="1"/>
              <w:ind w:left="220"/>
              <w:jc w:val="center"/>
              <w:rPr>
                <w:rFonts w:hint="eastAsia" w:ascii="宋体" w:hAnsi="宋体" w:eastAsia="宋体" w:cs="宋体"/>
                <w:sz w:val="18"/>
                <w:szCs w:val="18"/>
              </w:rPr>
            </w:pPr>
            <w:r>
              <w:rPr>
                <w:rFonts w:hint="eastAsia" w:ascii="宋体" w:hAnsi="宋体" w:eastAsia="宋体" w:cs="宋体"/>
                <w:sz w:val="18"/>
                <w:szCs w:val="18"/>
              </w:rPr>
              <w:t>500.2</w:t>
            </w:r>
          </w:p>
        </w:tc>
        <w:tc>
          <w:tcPr>
            <w:tcW w:w="342" w:type="pct"/>
            <w:vMerge w:val="restart"/>
            <w:vAlign w:val="center"/>
          </w:tcPr>
          <w:p>
            <w:pPr>
              <w:pStyle w:val="529"/>
              <w:spacing w:before="1"/>
              <w:ind w:left="22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0" w:hRule="atLeast"/>
        </w:trPr>
        <w:tc>
          <w:tcPr>
            <w:tcW w:w="403" w:type="pct"/>
            <w:vMerge w:val="continue"/>
            <w:vAlign w:val="center"/>
          </w:tcPr>
          <w:p>
            <w:pPr>
              <w:widowControl/>
              <w:autoSpaceDE/>
              <w:autoSpaceDN/>
              <w:jc w:val="center"/>
              <w:rPr>
                <w:rFonts w:hint="eastAsia" w:ascii="宋体" w:hAnsi="宋体" w:eastAsia="宋体" w:cs="宋体"/>
                <w:sz w:val="18"/>
                <w:szCs w:val="18"/>
              </w:rPr>
            </w:pPr>
          </w:p>
        </w:tc>
        <w:tc>
          <w:tcPr>
            <w:tcW w:w="515" w:type="pct"/>
            <w:vMerge w:val="continue"/>
            <w:vAlign w:val="center"/>
          </w:tcPr>
          <w:p>
            <w:pPr>
              <w:widowControl/>
              <w:autoSpaceDE/>
              <w:autoSpaceDN/>
              <w:jc w:val="center"/>
              <w:rPr>
                <w:rFonts w:hint="eastAsia" w:ascii="宋体" w:hAnsi="宋体" w:eastAsia="宋体" w:cs="宋体"/>
                <w:sz w:val="18"/>
                <w:szCs w:val="18"/>
              </w:rPr>
            </w:pPr>
          </w:p>
        </w:tc>
        <w:tc>
          <w:tcPr>
            <w:tcW w:w="441" w:type="pct"/>
            <w:vMerge w:val="continue"/>
            <w:vAlign w:val="center"/>
          </w:tcPr>
          <w:p>
            <w:pPr>
              <w:widowControl/>
              <w:autoSpaceDE/>
              <w:autoSpaceDN/>
              <w:jc w:val="center"/>
              <w:rPr>
                <w:rFonts w:hint="eastAsia" w:ascii="宋体" w:hAnsi="宋体" w:eastAsia="宋体" w:cs="宋体"/>
                <w:sz w:val="18"/>
                <w:szCs w:val="18"/>
              </w:rPr>
            </w:pPr>
          </w:p>
        </w:tc>
        <w:tc>
          <w:tcPr>
            <w:tcW w:w="323" w:type="pct"/>
            <w:vMerge w:val="continue"/>
            <w:vAlign w:val="center"/>
          </w:tcPr>
          <w:p>
            <w:pPr>
              <w:widowControl/>
              <w:autoSpaceDE/>
              <w:autoSpaceDN/>
              <w:jc w:val="center"/>
              <w:rPr>
                <w:rFonts w:hint="eastAsia" w:ascii="宋体" w:hAnsi="宋体" w:eastAsia="宋体" w:cs="宋体"/>
                <w:sz w:val="18"/>
                <w:szCs w:val="18"/>
              </w:rPr>
            </w:pPr>
          </w:p>
        </w:tc>
        <w:tc>
          <w:tcPr>
            <w:tcW w:w="344" w:type="pct"/>
            <w:vAlign w:val="center"/>
          </w:tcPr>
          <w:p>
            <w:pPr>
              <w:pStyle w:val="529"/>
              <w:spacing w:before="134"/>
              <w:ind w:left="209"/>
              <w:jc w:val="center"/>
              <w:rPr>
                <w:rFonts w:hint="eastAsia" w:ascii="宋体" w:hAnsi="宋体" w:eastAsia="宋体" w:cs="宋体"/>
                <w:sz w:val="18"/>
                <w:szCs w:val="18"/>
              </w:rPr>
            </w:pPr>
            <w:r>
              <w:rPr>
                <w:rFonts w:hint="eastAsia" w:ascii="宋体" w:hAnsi="宋体" w:eastAsia="宋体" w:cs="宋体"/>
                <w:sz w:val="18"/>
                <w:szCs w:val="18"/>
              </w:rPr>
              <w:t>280</w:t>
            </w:r>
          </w:p>
          <w:p>
            <w:pPr>
              <w:pStyle w:val="529"/>
              <w:spacing w:before="93"/>
              <w:ind w:left="209"/>
              <w:jc w:val="center"/>
              <w:rPr>
                <w:rFonts w:hint="eastAsia" w:ascii="宋体" w:hAnsi="宋体" w:eastAsia="宋体" w:cs="宋体"/>
                <w:sz w:val="18"/>
                <w:szCs w:val="18"/>
              </w:rPr>
            </w:pPr>
            <w:r>
              <w:rPr>
                <w:rFonts w:hint="eastAsia" w:ascii="宋体" w:hAnsi="宋体" w:eastAsia="宋体" w:cs="宋体"/>
                <w:sz w:val="18"/>
                <w:szCs w:val="18"/>
              </w:rPr>
              <w:t>300</w:t>
            </w:r>
          </w:p>
        </w:tc>
        <w:tc>
          <w:tcPr>
            <w:tcW w:w="326" w:type="pct"/>
            <w:vMerge w:val="continue"/>
            <w:vAlign w:val="center"/>
          </w:tcPr>
          <w:p>
            <w:pPr>
              <w:widowControl/>
              <w:autoSpaceDE/>
              <w:autoSpaceDN/>
              <w:jc w:val="center"/>
              <w:rPr>
                <w:rFonts w:hint="eastAsia" w:ascii="宋体" w:hAnsi="宋体" w:eastAsia="宋体" w:cs="宋体"/>
                <w:sz w:val="18"/>
                <w:szCs w:val="18"/>
              </w:rPr>
            </w:pPr>
          </w:p>
        </w:tc>
        <w:tc>
          <w:tcPr>
            <w:tcW w:w="343" w:type="pct"/>
            <w:vAlign w:val="center"/>
          </w:tcPr>
          <w:p>
            <w:pPr>
              <w:pStyle w:val="529"/>
              <w:ind w:left="188" w:right="175"/>
              <w:jc w:val="center"/>
              <w:rPr>
                <w:rFonts w:hint="eastAsia" w:ascii="宋体" w:hAnsi="宋体" w:eastAsia="宋体" w:cs="宋体"/>
                <w:sz w:val="18"/>
                <w:szCs w:val="18"/>
              </w:rPr>
            </w:pPr>
            <w:r>
              <w:rPr>
                <w:rFonts w:hint="eastAsia" w:ascii="宋体" w:hAnsi="宋体" w:eastAsia="宋体" w:cs="宋体"/>
                <w:sz w:val="18"/>
                <w:szCs w:val="18"/>
              </w:rPr>
              <w:t>380</w:t>
            </w: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304" w:type="pct"/>
            <w:vMerge w:val="continue"/>
            <w:vAlign w:val="center"/>
          </w:tcPr>
          <w:p>
            <w:pPr>
              <w:widowControl/>
              <w:autoSpaceDE/>
              <w:autoSpaceDN/>
              <w:jc w:val="center"/>
              <w:rPr>
                <w:rFonts w:hint="eastAsia" w:ascii="宋体" w:hAnsi="宋体" w:eastAsia="宋体" w:cs="宋体"/>
                <w:sz w:val="18"/>
                <w:szCs w:val="18"/>
              </w:rPr>
            </w:pPr>
          </w:p>
        </w:tc>
        <w:tc>
          <w:tcPr>
            <w:tcW w:w="305" w:type="pct"/>
            <w:vMerge w:val="continue"/>
            <w:vAlign w:val="center"/>
          </w:tcPr>
          <w:p>
            <w:pPr>
              <w:widowControl/>
              <w:autoSpaceDE/>
              <w:autoSpaceDN/>
              <w:jc w:val="center"/>
              <w:rPr>
                <w:rFonts w:hint="eastAsia" w:ascii="宋体" w:hAnsi="宋体" w:eastAsia="宋体" w:cs="宋体"/>
                <w:sz w:val="18"/>
                <w:szCs w:val="18"/>
              </w:rPr>
            </w:pPr>
          </w:p>
        </w:tc>
        <w:tc>
          <w:tcPr>
            <w:tcW w:w="405" w:type="pct"/>
            <w:vMerge w:val="continue"/>
            <w:vAlign w:val="center"/>
          </w:tcPr>
          <w:p>
            <w:pPr>
              <w:widowControl/>
              <w:autoSpaceDE/>
              <w:autoSpaceDN/>
              <w:jc w:val="center"/>
              <w:rPr>
                <w:rFonts w:hint="eastAsia" w:ascii="宋体" w:hAnsi="宋体" w:eastAsia="宋体" w:cs="宋体"/>
                <w:sz w:val="18"/>
                <w:szCs w:val="18"/>
              </w:rPr>
            </w:pPr>
          </w:p>
        </w:tc>
        <w:tc>
          <w:tcPr>
            <w:tcW w:w="284" w:type="pct"/>
            <w:vMerge w:val="continue"/>
            <w:vAlign w:val="center"/>
          </w:tcPr>
          <w:p>
            <w:pPr>
              <w:widowControl/>
              <w:autoSpaceDE/>
              <w:autoSpaceDN/>
              <w:jc w:val="center"/>
              <w:rPr>
                <w:rFonts w:hint="eastAsia" w:ascii="宋体" w:hAnsi="宋体" w:eastAsia="宋体" w:cs="宋体"/>
                <w:sz w:val="18"/>
                <w:szCs w:val="18"/>
              </w:rPr>
            </w:pPr>
          </w:p>
        </w:tc>
        <w:tc>
          <w:tcPr>
            <w:tcW w:w="353" w:type="pct"/>
            <w:vMerge w:val="continue"/>
            <w:vAlign w:val="center"/>
          </w:tcPr>
          <w:p>
            <w:pPr>
              <w:widowControl/>
              <w:autoSpaceDE/>
              <w:autoSpaceDN/>
              <w:jc w:val="center"/>
              <w:rPr>
                <w:rFonts w:hint="eastAsia" w:ascii="宋体" w:hAnsi="宋体" w:eastAsia="宋体" w:cs="宋体"/>
                <w:sz w:val="18"/>
                <w:szCs w:val="18"/>
              </w:rPr>
            </w:pPr>
          </w:p>
        </w:tc>
        <w:tc>
          <w:tcPr>
            <w:tcW w:w="342" w:type="pct"/>
            <w:vMerge w:val="continue"/>
            <w:vAlign w:val="center"/>
          </w:tcPr>
          <w:p>
            <w:pPr>
              <w:widowControl/>
              <w:autoSpaceDE/>
              <w:autoSpaceDN/>
              <w:jc w:val="center"/>
              <w:rPr>
                <w:rFonts w:hint="eastAsia" w:ascii="宋体" w:hAnsi="宋体" w:eastAsia="宋体" w:cs="宋体"/>
                <w:sz w:val="18"/>
                <w:szCs w:val="18"/>
              </w:rPr>
            </w:pPr>
          </w:p>
        </w:tc>
      </w:tr>
    </w:tbl>
    <w:p>
      <w:pPr>
        <w:spacing w:before="128"/>
        <w:ind w:left="519"/>
        <w:rPr>
          <w:rFonts w:ascii="宋体"/>
          <w:sz w:val="18"/>
          <w:szCs w:val="18"/>
        </w:rPr>
      </w:pPr>
      <w:r>
        <w:rPr>
          <w:rFonts w:hint="eastAsia" w:ascii="宋体" w:hAnsi="宋体"/>
          <w:sz w:val="18"/>
          <w:szCs w:val="18"/>
        </w:rPr>
        <w:t>注：在转矩调整范围内每次调整转矩的误差应小于</w:t>
      </w:r>
      <w:r>
        <w:rPr>
          <w:rFonts w:hint="eastAsia" w:ascii="宋体"/>
          <w:sz w:val="18"/>
          <w:szCs w:val="18"/>
        </w:rPr>
        <w:t xml:space="preserve"> </w:t>
      </w:r>
      <w:r>
        <w:rPr>
          <w:sz w:val="18"/>
          <w:szCs w:val="18"/>
        </w:rPr>
        <w:t>5%</w:t>
      </w:r>
      <w:r>
        <w:rPr>
          <w:rFonts w:hint="eastAsia" w:ascii="宋体" w:hAnsi="宋体"/>
          <w:sz w:val="18"/>
          <w:szCs w:val="18"/>
        </w:rPr>
        <w:t>。</w:t>
      </w:r>
    </w:p>
    <w:p>
      <w:pPr>
        <w:pStyle w:val="260"/>
        <w:rPr>
          <w:rFonts w:ascii="宋体" w:eastAsia="宋体"/>
          <w:color w:val="auto"/>
          <w:szCs w:val="20"/>
        </w:rPr>
      </w:pPr>
      <w:bookmarkStart w:id="21" w:name="_Toc108618384"/>
      <w:bookmarkStart w:id="22" w:name="_Toc108618444"/>
      <w:r>
        <w:rPr>
          <w:rFonts w:hint="eastAsia" w:ascii="宋体" w:eastAsia="宋体"/>
          <w:szCs w:val="20"/>
        </w:rPr>
        <w:t>型号与标记</w:t>
      </w:r>
      <w:bookmarkEnd w:id="21"/>
      <w:bookmarkEnd w:id="22"/>
    </w:p>
    <w:p>
      <w:pPr>
        <w:pStyle w:val="261"/>
        <w:spacing w:before="156" w:after="156"/>
        <w:rPr>
          <w:rFonts w:ascii="宋体" w:eastAsia="宋体"/>
          <w:color w:val="auto"/>
          <w:szCs w:val="20"/>
        </w:rPr>
      </w:pPr>
      <w:bookmarkStart w:id="23" w:name="_Toc108618385"/>
      <w:r>
        <w:rPr>
          <w:rFonts w:hint="eastAsia" w:ascii="宋体" w:eastAsia="宋体"/>
          <w:color w:val="auto"/>
          <w:szCs w:val="20"/>
        </w:rPr>
        <w:t>联轴器型号</w:t>
      </w:r>
      <w:r>
        <w:rPr>
          <w:rFonts w:hint="eastAsia" w:ascii="宋体" w:eastAsia="宋体"/>
          <w:color w:val="auto"/>
          <w:szCs w:val="20"/>
          <w:lang w:eastAsia="zh-CN"/>
        </w:rPr>
        <w:t>表示方法</w:t>
      </w:r>
      <w:r>
        <w:rPr>
          <w:rFonts w:hint="eastAsia" w:ascii="宋体" w:eastAsia="宋体"/>
          <w:color w:val="auto"/>
          <w:szCs w:val="20"/>
        </w:rPr>
        <w:t>：</w:t>
      </w:r>
      <w:bookmarkEnd w:id="23"/>
    </w:p>
    <w:p>
      <w:pPr>
        <w:pStyle w:val="258"/>
        <w:ind w:firstLine="420"/>
        <w:jc w:val="left"/>
      </w:pPr>
      <w:r>
        <w:rPr>
          <w:rFonts w:hint="eastAsia"/>
        </w:rPr>
        <mc:AlternateContent>
          <mc:Choice Requires="wps">
            <w:drawing>
              <wp:anchor distT="0" distB="0" distL="114300" distR="114300" simplePos="0" relativeHeight="251666432" behindDoc="0" locked="0" layoutInCell="1" allowOverlap="1">
                <wp:simplePos x="0" y="0"/>
                <wp:positionH relativeFrom="column">
                  <wp:posOffset>288290</wp:posOffset>
                </wp:positionH>
                <wp:positionV relativeFrom="paragraph">
                  <wp:posOffset>172720</wp:posOffset>
                </wp:positionV>
                <wp:extent cx="0" cy="918210"/>
                <wp:effectExtent l="0" t="0" r="38100" b="15240"/>
                <wp:wrapNone/>
                <wp:docPr id="38" name="直接连接符 38"/>
                <wp:cNvGraphicFramePr/>
                <a:graphic xmlns:a="http://schemas.openxmlformats.org/drawingml/2006/main">
                  <a:graphicData uri="http://schemas.microsoft.com/office/word/2010/wordprocessingShape">
                    <wps:wsp>
                      <wps:cNvCnPr/>
                      <wps:spPr>
                        <a:xfrm flipV="1">
                          <a:off x="0" y="0"/>
                          <a:ext cx="0" cy="91842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22.7pt;margin-top:13.6pt;height:72.3pt;width:0pt;z-index:251666432;mso-width-relative:page;mso-height-relative:page;" filled="f" stroked="t" coordsize="21600,21600" o:gfxdata="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mgNYXV&#10;AAAACAEAAA8AAAAAAAAAAQAgAAAAIgAAAGRycy9kb3ducmV2LnhtbFBLAQIUABQAAAAIAIdO4kDD&#10;gPlB6gEAALwDAAAOAAAAAAAAAAEAIAAAACQBAABkcnMvZTJvRG9jLnhtbFBLBQYAAAAABgAGAFkB&#10;AACABQAAAAA=&#10;">
                <v:fill on="f" focussize="0,0"/>
                <v:stroke weight="0.5pt" color="#000000 [3200]" miterlimit="8" joinstyle="miter"/>
                <v:imagedata o:title=""/>
                <o:lock v:ext="edit" aspectratio="f"/>
              </v:line>
            </w:pict>
          </mc:Fallback>
        </mc:AlternateContent>
      </w:r>
      <w:r>
        <w:rPr>
          <w:rFonts w:hint="eastAsia"/>
        </w:rPr>
        <mc:AlternateContent>
          <mc:Choice Requires="wps">
            <w:drawing>
              <wp:anchor distT="0" distB="0" distL="114300" distR="114300" simplePos="0" relativeHeight="251665408" behindDoc="0" locked="0" layoutInCell="1" allowOverlap="1">
                <wp:simplePos x="0" y="0"/>
                <wp:positionH relativeFrom="column">
                  <wp:posOffset>566420</wp:posOffset>
                </wp:positionH>
                <wp:positionV relativeFrom="paragraph">
                  <wp:posOffset>176530</wp:posOffset>
                </wp:positionV>
                <wp:extent cx="0" cy="713105"/>
                <wp:effectExtent l="0" t="0" r="38100" b="11430"/>
                <wp:wrapNone/>
                <wp:docPr id="37" name="直接连接符 37"/>
                <wp:cNvGraphicFramePr/>
                <a:graphic xmlns:a="http://schemas.openxmlformats.org/drawingml/2006/main">
                  <a:graphicData uri="http://schemas.microsoft.com/office/word/2010/wordprocessingShape">
                    <wps:wsp>
                      <wps:cNvCnPr/>
                      <wps:spPr>
                        <a:xfrm flipV="1">
                          <a:off x="0" y="0"/>
                          <a:ext cx="0" cy="7129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4.6pt;margin-top:13.9pt;height:56.15pt;width:0pt;z-index:251665408;mso-width-relative:page;mso-height-relative:page;" filled="f" stroked="t" coordsize="21600,21600" o:gfxdata="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HcuCe&#10;1QAAAAgBAAAPAAAAAAAAAAEAIAAAACIAAABkcnMvZG93bnJldi54bWxQSwECFAAUAAAACACHTuJA&#10;xAT7O+sBAAC8AwAADgAAAAAAAAABACAAAAAkAQAAZHJzL2Uyb0RvYy54bWxQSwUGAAAAAAYABgBZ&#10;AQAAgQUAAAAA&#10;">
                <v:fill on="f" focussize="0,0"/>
                <v:stroke weight="0.5pt" color="#000000 [3200]" miterlimit="8" joinstyle="miter"/>
                <v:imagedata o:title=""/>
                <o:lock v:ext="edit" aspectratio="f"/>
              </v:line>
            </w:pict>
          </mc:Fallback>
        </mc:AlternateContent>
      </w:r>
      <w:r>
        <w:rPr>
          <w:rFonts w:hint="eastAsia"/>
        </w:rPr>
        <mc:AlternateContent>
          <mc:Choice Requires="wps">
            <w:drawing>
              <wp:anchor distT="0" distB="0" distL="114300" distR="114300" simplePos="0" relativeHeight="251664384" behindDoc="0" locked="0" layoutInCell="1" allowOverlap="1">
                <wp:simplePos x="0" y="0"/>
                <wp:positionH relativeFrom="column">
                  <wp:posOffset>831850</wp:posOffset>
                </wp:positionH>
                <wp:positionV relativeFrom="paragraph">
                  <wp:posOffset>172720</wp:posOffset>
                </wp:positionV>
                <wp:extent cx="0" cy="511810"/>
                <wp:effectExtent l="0" t="0" r="38100" b="22225"/>
                <wp:wrapNone/>
                <wp:docPr id="36" name="直接连接符 36"/>
                <wp:cNvGraphicFramePr/>
                <a:graphic xmlns:a="http://schemas.openxmlformats.org/drawingml/2006/main">
                  <a:graphicData uri="http://schemas.microsoft.com/office/word/2010/wordprocessingShape">
                    <wps:wsp>
                      <wps:cNvCnPr/>
                      <wps:spPr>
                        <a:xfrm flipV="1">
                          <a:off x="0" y="0"/>
                          <a:ext cx="0" cy="5115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65.5pt;margin-top:13.6pt;height:40.3pt;width:0pt;z-index:251664384;mso-width-relative:page;mso-height-relative:page;" filled="f" stroked="t" coordsize="21600,21600" o:gfxdata="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oe3&#10;/dcAAAAKAQAADwAAAAAAAAABACAAAAAiAAAAZHJzL2Rvd25yZXYueG1sUEsBAhQAFAAAAAgAh07i&#10;QAl9aZjqAQAAvAMAAA4AAAAAAAAAAQAgAAAAJgEAAGRycy9lMm9Eb2MueG1sUEsFBgAAAAAGAAYA&#10;WQEAAIIFAAAAAA==&#10;">
                <v:fill on="f" focussize="0,0"/>
                <v:stroke weight="0.5pt" color="#000000 [3200]" miterlimit="8" joinstyle="miter"/>
                <v:imagedata o:title=""/>
                <o:lock v:ext="edit" aspectratio="f"/>
              </v:line>
            </w:pict>
          </mc:Fallback>
        </mc:AlternateContent>
      </w:r>
      <w:r>
        <w:rPr>
          <w:rFonts w:hint="eastAsia"/>
        </w:rPr>
        <mc:AlternateContent>
          <mc:Choice Requires="wps">
            <w:drawing>
              <wp:anchor distT="0" distB="0" distL="114300" distR="114300" simplePos="0" relativeHeight="251663360" behindDoc="0" locked="0" layoutInCell="1" allowOverlap="1">
                <wp:simplePos x="0" y="0"/>
                <wp:positionH relativeFrom="column">
                  <wp:posOffset>1130300</wp:posOffset>
                </wp:positionH>
                <wp:positionV relativeFrom="paragraph">
                  <wp:posOffset>160655</wp:posOffset>
                </wp:positionV>
                <wp:extent cx="0" cy="334645"/>
                <wp:effectExtent l="0" t="0" r="38100" b="27940"/>
                <wp:wrapNone/>
                <wp:docPr id="35" name="直接连接符 35"/>
                <wp:cNvGraphicFramePr/>
                <a:graphic xmlns:a="http://schemas.openxmlformats.org/drawingml/2006/main">
                  <a:graphicData uri="http://schemas.microsoft.com/office/word/2010/wordprocessingShape">
                    <wps:wsp>
                      <wps:cNvCnPr/>
                      <wps:spPr>
                        <a:xfrm flipV="1">
                          <a:off x="0" y="0"/>
                          <a:ext cx="0" cy="3343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89pt;margin-top:12.65pt;height:26.35pt;width:0pt;z-index:251663360;mso-width-relative:page;mso-height-relative:page;" filled="f" stroked="t" coordsize="21600,21600" o:gfxdata="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1onw&#10;hNYAAAAJAQAADwAAAAAAAAABACAAAAAiAAAAZHJzL2Rvd25yZXYueG1sUEsBAhQAFAAAAAgAh07i&#10;QN5nza3rAQAAvAMAAA4AAAAAAAAAAQAgAAAAJQEAAGRycy9lMm9Eb2MueG1sUEsFBgAAAAAGAAYA&#10;WQEAAIIFAAAAAA==&#10;">
                <v:fill on="f" focussize="0,0"/>
                <v:stroke weight="0.5pt" color="#000000 [3200]" miterlimit="8" joinstyle="miter"/>
                <v:imagedata o:title=""/>
                <o:lock v:ext="edit" aspectratio="f"/>
              </v:line>
            </w:pict>
          </mc:Fallback>
        </mc:AlternateContent>
      </w:r>
      <w:r>
        <w:rPr>
          <w:rFonts w:hint="eastAsia"/>
        </w:rPr>
        <w:t>A</w:t>
      </w:r>
      <w:r>
        <w:t xml:space="preserve">  </w:t>
      </w:r>
      <w:r>
        <w:rPr>
          <w:rFonts w:hint="eastAsia"/>
        </w:rPr>
        <w:tab/>
      </w:r>
      <w:r>
        <w:rPr>
          <w:rFonts w:hint="eastAsia"/>
        </w:rPr>
        <w:t>M</w:t>
      </w:r>
      <w:r>
        <w:rPr>
          <w:rFonts w:hint="eastAsia"/>
        </w:rPr>
        <w:tab/>
      </w:r>
      <w:r>
        <w:t xml:space="preserve">  </w:t>
      </w:r>
      <w:r>
        <w:rPr>
          <w:rFonts w:hint="eastAsia"/>
        </w:rPr>
        <w:t>S</w:t>
      </w:r>
      <w:r>
        <w:rPr>
          <w:rFonts w:hint="eastAsia"/>
        </w:rPr>
        <w:tab/>
      </w:r>
      <w:r>
        <w:t xml:space="preserve">  </w:t>
      </w:r>
      <w:r>
        <w:rPr>
          <w:rFonts w:hint="eastAsia"/>
        </w:rPr>
        <w:t>□</w:t>
      </w:r>
    </w:p>
    <w:p>
      <w:pPr>
        <w:pStyle w:val="258"/>
        <w:ind w:firstLine="420"/>
        <w:jc w:val="center"/>
        <w:rPr>
          <w:rFonts w:hint="eastAsia"/>
        </w:rPr>
      </w:pPr>
    </w:p>
    <w:p>
      <w:pPr>
        <w:pStyle w:val="258"/>
        <w:ind w:firstLine="420"/>
        <w:jc w:val="center"/>
        <w:rPr>
          <w:color w:val="auto"/>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1128395</wp:posOffset>
                </wp:positionH>
                <wp:positionV relativeFrom="paragraph">
                  <wp:posOffset>83185</wp:posOffset>
                </wp:positionV>
                <wp:extent cx="1670050" cy="0"/>
                <wp:effectExtent l="0" t="0" r="0" b="0"/>
                <wp:wrapNone/>
                <wp:docPr id="29" name="直接连接符 29"/>
                <wp:cNvGraphicFramePr/>
                <a:graphic xmlns:a="http://schemas.openxmlformats.org/drawingml/2006/main">
                  <a:graphicData uri="http://schemas.microsoft.com/office/word/2010/wordprocessingShape">
                    <wps:wsp>
                      <wps:cNvCnPr/>
                      <wps:spPr>
                        <a:xfrm flipH="1">
                          <a:off x="0" y="0"/>
                          <a:ext cx="1670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88.85pt;margin-top:6.55pt;height:0pt;width:131.5pt;z-index:251659264;mso-width-relative:page;mso-height-relative:page;" filled="f" stroked="t" coordsize="21600,21600" o:gfxdata="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nBSD7V&#10;AAAACQEAAA8AAAAAAAAAAQAgAAAAIgAAAGRycy9kb3ducmV2LnhtbFBLAQIUABQAAAAIAIdO4kBW&#10;ER8n6gEAAL0DAAAOAAAAAAAAAAEAIAAAACQBAABkcnMvZTJvRG9jLnhtbFBLBQYAAAAABgAGAFkB&#10;AACABQAAAAA=&#10;">
                <v:fill on="f" focussize="0,0"/>
                <v:stroke weight="0.5pt" color="#000000 [3200]" miterlimit="8" joinstyle="miter"/>
                <v:imagedata o:title=""/>
                <o:lock v:ext="edit" aspectratio="f"/>
              </v:line>
            </w:pict>
          </mc:Fallback>
        </mc:AlternateContent>
      </w:r>
      <w:r>
        <w:rPr>
          <w:rFonts w:hint="eastAsia"/>
          <w:lang w:val="en-US" w:eastAsia="zh-CN"/>
        </w:rPr>
        <w:t xml:space="preserve">                    </w:t>
      </w:r>
      <w:r>
        <w:rPr>
          <w:rFonts w:hint="eastAsia"/>
          <w:color w:val="auto"/>
          <w:lang w:val="en-US" w:eastAsia="zh-CN"/>
        </w:rPr>
        <w:t xml:space="preserve">   </w:t>
      </w:r>
      <w:r>
        <w:rPr>
          <w:rFonts w:hint="eastAsia"/>
          <w:color w:val="auto"/>
        </w:rPr>
        <w:t>规格</w:t>
      </w:r>
      <w:r>
        <w:rPr>
          <w:rFonts w:hint="eastAsia"/>
          <w:color w:val="auto"/>
          <w:lang w:eastAsia="zh-CN"/>
        </w:rPr>
        <w:t>代号即联轴器外径</w:t>
      </w:r>
      <w:r>
        <w:rPr>
          <w:rFonts w:hint="eastAsia"/>
          <w:color w:val="auto"/>
        </w:rPr>
        <w:t>（见表 1）</w:t>
      </w:r>
    </w:p>
    <w:p>
      <w:pPr>
        <w:pStyle w:val="258"/>
        <w:ind w:firstLine="420"/>
        <w:jc w:val="center"/>
        <w:rPr>
          <w:rFonts w:hint="default" w:eastAsia="宋体"/>
          <w:color w:val="auto"/>
          <w:lang w:val="en-US" w:eastAsia="zh-CN"/>
        </w:rPr>
      </w:pPr>
      <w:r>
        <w:rPr>
          <w:rFonts w:hint="eastAsia"/>
          <w:color w:val="auto"/>
        </w:rPr>
        <mc:AlternateContent>
          <mc:Choice Requires="wps">
            <w:drawing>
              <wp:anchor distT="0" distB="0" distL="114300" distR="114300" simplePos="0" relativeHeight="251660288" behindDoc="0" locked="0" layoutInCell="1" allowOverlap="1">
                <wp:simplePos x="0" y="0"/>
                <wp:positionH relativeFrom="column">
                  <wp:posOffset>831850</wp:posOffset>
                </wp:positionH>
                <wp:positionV relativeFrom="paragraph">
                  <wp:posOffset>101600</wp:posOffset>
                </wp:positionV>
                <wp:extent cx="1990090" cy="0"/>
                <wp:effectExtent l="0" t="0" r="0" b="0"/>
                <wp:wrapNone/>
                <wp:docPr id="31" name="直接连接符 31"/>
                <wp:cNvGraphicFramePr/>
                <a:graphic xmlns:a="http://schemas.openxmlformats.org/drawingml/2006/main">
                  <a:graphicData uri="http://schemas.microsoft.com/office/word/2010/wordprocessingShape">
                    <wps:wsp>
                      <wps:cNvCnPr/>
                      <wps:spPr>
                        <a:xfrm flipH="1">
                          <a:off x="0" y="0"/>
                          <a:ext cx="198992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65.5pt;margin-top:8pt;height:0pt;width:156.7pt;z-index:251660288;mso-width-relative:page;mso-height-relative:page;" filled="f" stroked="t" coordsize="21600,21600" o:gfxdata="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9eGp&#10;gdQAAAAJAQAADwAAAAAAAAABACAAAAAiAAAAZHJzL2Rvd25yZXYueG1sUEsBAhQAFAAAAAgAh07i&#10;QFD6PYztAQAAvQMAAA4AAAAAAAAAAQAgAAAAIwEAAGRycy9lMm9Eb2MueG1sUEsFBgAAAAAGAAYA&#10;WQEAAIIFAAAAAA==&#10;">
                <v:fill on="f" focussize="0,0"/>
                <v:stroke weight="0.5pt" color="#000000 [3200]" miterlimit="8" joinstyle="miter"/>
                <v:imagedata o:title=""/>
                <o:lock v:ext="edit" aspectratio="f"/>
              </v:line>
            </w:pict>
          </mc:Fallback>
        </mc:AlternateContent>
      </w:r>
      <w:r>
        <w:rPr>
          <w:rFonts w:hint="eastAsia"/>
          <w:color w:val="auto"/>
          <w:lang w:val="en-US" w:eastAsia="zh-CN"/>
        </w:rPr>
        <w:t xml:space="preserve">                  </w:t>
      </w:r>
      <w:r>
        <w:rPr>
          <w:rFonts w:hint="eastAsia"/>
          <w:color w:val="auto"/>
        </w:rPr>
        <w:t>型式代号</w:t>
      </w:r>
      <w:r>
        <w:rPr>
          <w:rFonts w:hint="eastAsia"/>
          <w:color w:val="auto"/>
          <w:lang w:eastAsia="zh-CN"/>
        </w:rPr>
        <w:t>：蛇型弹簧式</w:t>
      </w:r>
      <w:r>
        <w:rPr>
          <w:rFonts w:hint="eastAsia"/>
          <w:color w:val="auto"/>
          <w:lang w:val="en-US" w:eastAsia="zh-CN"/>
        </w:rPr>
        <w:t>联轴器</w:t>
      </w:r>
    </w:p>
    <w:p>
      <w:pPr>
        <w:pStyle w:val="258"/>
        <w:ind w:firstLine="420"/>
        <w:jc w:val="center"/>
        <w:rPr>
          <w:rFonts w:hint="default" w:eastAsia="宋体"/>
          <w:color w:val="auto"/>
          <w:lang w:val="en-US" w:eastAsia="zh-CN"/>
        </w:rPr>
      </w:pPr>
      <w:r>
        <w:rPr>
          <w:rFonts w:hint="eastAsia"/>
          <w:color w:val="auto"/>
        </w:rPr>
        <mc:AlternateContent>
          <mc:Choice Requires="wps">
            <w:drawing>
              <wp:anchor distT="0" distB="0" distL="114300" distR="114300" simplePos="0" relativeHeight="251661312" behindDoc="0" locked="0" layoutInCell="1" allowOverlap="1">
                <wp:simplePos x="0" y="0"/>
                <wp:positionH relativeFrom="column">
                  <wp:posOffset>586105</wp:posOffset>
                </wp:positionH>
                <wp:positionV relativeFrom="paragraph">
                  <wp:posOffset>104775</wp:posOffset>
                </wp:positionV>
                <wp:extent cx="2235200" cy="0"/>
                <wp:effectExtent l="0" t="0" r="0" b="0"/>
                <wp:wrapNone/>
                <wp:docPr id="32" name="直接连接符 32"/>
                <wp:cNvGraphicFramePr/>
                <a:graphic xmlns:a="http://schemas.openxmlformats.org/drawingml/2006/main">
                  <a:graphicData uri="http://schemas.microsoft.com/office/word/2010/wordprocessingShape">
                    <wps:wsp>
                      <wps:cNvCnPr/>
                      <wps:spPr>
                        <a:xfrm flipH="1">
                          <a:off x="0" y="0"/>
                          <a:ext cx="22351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46.15pt;margin-top:8.25pt;height:0pt;width:176pt;z-index:251661312;mso-width-relative:page;mso-height-relative:page;" filled="f" stroked="t" coordsize="21600,21600" o:gfxdata="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4VOG&#10;HdQAAAAIAQAADwAAAAAAAAABACAAAAAiAAAAZHJzL2Rvd25yZXYueG1sUEsBAhQAFAAAAAgAh07i&#10;QHUZs3DtAQAAvQMAAA4AAAAAAAAAAQAgAAAAIwEAAGRycy9lMm9Eb2MueG1sUEsFBgAAAAAGAAYA&#10;WQEAAIIFAAAAAA==&#10;">
                <v:fill on="f" focussize="0,0"/>
                <v:stroke weight="0.5pt" color="#000000 [3200]" miterlimit="8" joinstyle="miter"/>
                <v:imagedata o:title=""/>
                <o:lock v:ext="edit" aspectratio="f"/>
              </v:line>
            </w:pict>
          </mc:Fallback>
        </mc:AlternateContent>
      </w:r>
      <w:r>
        <w:rPr>
          <w:rFonts w:hint="eastAsia"/>
          <w:color w:val="auto"/>
          <w:lang w:val="en-US" w:eastAsia="zh-CN"/>
        </w:rPr>
        <w:t xml:space="preserve">          </w:t>
      </w:r>
      <w:r>
        <w:rPr>
          <w:rFonts w:hint="eastAsia"/>
          <w:color w:val="auto"/>
        </w:rPr>
        <w:t>品种代号</w:t>
      </w:r>
      <w:r>
        <w:rPr>
          <w:rFonts w:hint="eastAsia"/>
          <w:color w:val="auto"/>
          <w:lang w:eastAsia="zh-CN"/>
        </w:rPr>
        <w:t>：</w:t>
      </w:r>
      <w:r>
        <w:rPr>
          <w:rFonts w:hint="eastAsia"/>
          <w:color w:val="auto"/>
          <w:lang w:val="en-US" w:eastAsia="zh-CN"/>
        </w:rPr>
        <w:t>摩擦形式</w:t>
      </w:r>
    </w:p>
    <w:p>
      <w:pPr>
        <w:pStyle w:val="258"/>
        <w:ind w:firstLine="420"/>
        <w:jc w:val="center"/>
        <w:rPr>
          <w:rFonts w:hint="default" w:eastAsia="宋体"/>
          <w:color w:val="auto"/>
          <w:lang w:val="en-US" w:eastAsia="zh-CN"/>
        </w:rPr>
      </w:pPr>
      <w:r>
        <w:rPr>
          <w:rFonts w:hint="eastAsia"/>
          <w:color w:val="auto"/>
        </w:rPr>
        <mc:AlternateContent>
          <mc:Choice Requires="wps">
            <w:drawing>
              <wp:anchor distT="0" distB="0" distL="114300" distR="114300" simplePos="0" relativeHeight="251662336" behindDoc="0" locked="0" layoutInCell="1" allowOverlap="1">
                <wp:simplePos x="0" y="0"/>
                <wp:positionH relativeFrom="column">
                  <wp:posOffset>288290</wp:posOffset>
                </wp:positionH>
                <wp:positionV relativeFrom="paragraph">
                  <wp:posOffset>104140</wp:posOffset>
                </wp:positionV>
                <wp:extent cx="2521585" cy="0"/>
                <wp:effectExtent l="0" t="0" r="0" b="0"/>
                <wp:wrapNone/>
                <wp:docPr id="33" name="直接连接符 33"/>
                <wp:cNvGraphicFramePr/>
                <a:graphic xmlns:a="http://schemas.openxmlformats.org/drawingml/2006/main">
                  <a:graphicData uri="http://schemas.microsoft.com/office/word/2010/wordprocessingShape">
                    <wps:wsp>
                      <wps:cNvCnPr/>
                      <wps:spPr>
                        <a:xfrm flipH="1">
                          <a:off x="0" y="0"/>
                          <a:ext cx="2521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22.7pt;margin-top:8.2pt;height:0pt;width:198.55pt;z-index:251662336;mso-width-relative:page;mso-height-relative:page;" filled="f" stroked="t" coordsize="21600,21600" o:gfxdata="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Cxn/&#10;1gAAAAgBAAAPAAAAAAAAAAEAIAAAACIAAABkcnMvZG93bnJldi54bWxQSwECFAAUAAAACACHTuJA&#10;rj+kDuoBAAC9AwAADgAAAAAAAAABACAAAAAlAQAAZHJzL2Uyb0RvYy54bWxQSwUGAAAAAAYABgBZ&#10;AQAAgQUAAAAA&#10;">
                <v:fill on="f" focussize="0,0"/>
                <v:stroke weight="0.5pt" color="#000000 [3200]" miterlimit="8" joinstyle="miter"/>
                <v:imagedata o:title=""/>
                <o:lock v:ext="edit" aspectratio="f"/>
              </v:line>
            </w:pict>
          </mc:Fallback>
        </mc:AlternateContent>
      </w:r>
      <w:r>
        <w:rPr>
          <w:rFonts w:hint="eastAsia"/>
          <w:color w:val="auto"/>
          <w:lang w:val="en-US" w:eastAsia="zh-CN"/>
        </w:rPr>
        <w:t xml:space="preserve">            </w:t>
      </w:r>
      <w:r>
        <w:rPr>
          <w:rFonts w:hint="eastAsia"/>
          <w:color w:val="auto"/>
        </w:rPr>
        <w:t>组别代号</w:t>
      </w:r>
      <w:r>
        <w:rPr>
          <w:rFonts w:hint="eastAsia"/>
          <w:color w:val="auto"/>
          <w:lang w:eastAsia="zh-CN"/>
        </w:rPr>
        <w:t>：</w:t>
      </w:r>
      <w:r>
        <w:rPr>
          <w:rFonts w:hint="eastAsia"/>
          <w:color w:val="auto"/>
          <w:lang w:val="en-US" w:eastAsia="zh-CN"/>
        </w:rPr>
        <w:t>安全联轴器</w:t>
      </w:r>
    </w:p>
    <w:p>
      <w:pPr>
        <w:pStyle w:val="261"/>
        <w:spacing w:before="156" w:after="156"/>
        <w:rPr>
          <w:rFonts w:ascii="宋体" w:eastAsia="宋体"/>
          <w:szCs w:val="20"/>
        </w:rPr>
      </w:pPr>
      <w:bookmarkStart w:id="24" w:name="_Toc108618387"/>
      <w:r>
        <w:rPr>
          <w:rFonts w:hint="eastAsia" w:ascii="宋体" w:eastAsia="宋体"/>
          <w:szCs w:val="20"/>
        </w:rPr>
        <w:t>联轴器标记应符合 GB 3852 的规定。</w:t>
      </w:r>
      <w:bookmarkEnd w:id="24"/>
    </w:p>
    <w:p>
      <w:pPr>
        <w:pStyle w:val="258"/>
        <w:ind w:firstLine="420"/>
      </w:pPr>
      <w:r>
        <w:rPr>
          <w:rFonts w:hint="eastAsia"/>
        </w:rPr>
        <w:t>标记示例：</w:t>
      </w:r>
    </w:p>
    <w:p>
      <w:pPr>
        <w:pStyle w:val="258"/>
        <w:ind w:firstLine="420"/>
      </w:pPr>
      <w:r>
        <w:rPr>
          <w:rFonts w:hint="eastAsia"/>
        </w:rPr>
        <w:t>AMS</w:t>
      </w:r>
      <w:r>
        <w:rPr>
          <w:rFonts w:hint="eastAsia"/>
          <w:lang w:eastAsia="zh-CN"/>
        </w:rPr>
        <w:t>外径</w:t>
      </w:r>
      <w:r>
        <w:rPr>
          <w:rFonts w:hint="eastAsia"/>
          <w:lang w:val="en-US" w:eastAsia="zh-CN"/>
        </w:rPr>
        <w:t>200的</w:t>
      </w:r>
      <w:r>
        <w:rPr>
          <w:rFonts w:hint="eastAsia"/>
        </w:rPr>
        <w:t>联轴器</w:t>
      </w:r>
    </w:p>
    <w:p>
      <w:pPr>
        <w:pStyle w:val="258"/>
        <w:ind w:firstLine="420"/>
      </w:pPr>
      <w:r>
        <w:rPr>
          <w:rFonts w:hint="eastAsia"/>
        </w:rPr>
        <w:t xml:space="preserve">主动端：J1 型轴孔、A 型键槽，d=25mm，L=82mm </w:t>
      </w:r>
    </w:p>
    <w:p>
      <w:pPr>
        <w:pStyle w:val="258"/>
        <w:ind w:firstLine="420"/>
      </w:pPr>
      <w:r>
        <w:rPr>
          <w:rFonts w:hint="eastAsia"/>
        </w:rPr>
        <w:t>从动端：J1 型轴孔、A 型键槽，d=35mm，L=60mm</w:t>
      </w:r>
    </w:p>
    <w:p>
      <w:pPr>
        <w:jc w:val="center"/>
      </w:pPr>
      <m:oMath>
        <m:r>
          <m:rPr/>
          <w:rPr>
            <w:rFonts w:ascii="Cambria Math" w:hAnsi="Cambria Math"/>
          </w:rPr>
          <m:t>AMS</m:t>
        </m:r>
        <m:r>
          <m:rPr/>
          <w:rPr>
            <w:rFonts w:hint="default" w:ascii="Cambria Math" w:hAnsi="Cambria Math"/>
            <w:color w:val="auto"/>
            <w:lang w:val="en-US" w:eastAsia="zh-CN"/>
          </w:rPr>
          <m:t>200</m:t>
        </m:r>
        <m:f>
          <m:fPr>
            <m:ctrlPr>
              <w:rPr>
                <w:rFonts w:ascii="Cambria Math" w:hAnsi="Cambria Math"/>
                <w:i/>
              </w:rPr>
            </m:ctrlPr>
          </m:fPr>
          <m:num>
            <m:sSub>
              <m:sSubPr>
                <m:ctrlPr>
                  <w:rPr>
                    <w:rFonts w:ascii="Cambria Math" w:hAnsi="Cambria Math"/>
                    <w:i/>
                  </w:rPr>
                </m:ctrlPr>
              </m:sSubPr>
              <m:e>
                <m:r>
                  <m:rPr/>
                  <w:rPr>
                    <w:rFonts w:ascii="Cambria Math" w:hAnsi="Cambria Math"/>
                  </w:rPr>
                  <m:t>J</m:t>
                </m:r>
                <m:ctrlPr>
                  <w:rPr>
                    <w:rFonts w:ascii="Cambria Math" w:hAnsi="Cambria Math"/>
                    <w:i/>
                  </w:rPr>
                </m:ctrlPr>
              </m:e>
              <m:sub>
                <m:r>
                  <m:rPr/>
                  <w:rPr>
                    <w:rFonts w:ascii="Cambria Math" w:hAnsi="Cambria Math"/>
                  </w:rPr>
                  <m:t>1</m:t>
                </m:r>
                <m:ctrlPr>
                  <w:rPr>
                    <w:rFonts w:ascii="Cambria Math" w:hAnsi="Cambria Math"/>
                    <w:i/>
                  </w:rPr>
                </m:ctrlPr>
              </m:sub>
            </m:sSub>
            <m:r>
              <m:rPr/>
              <w:rPr>
                <w:rFonts w:ascii="Cambria Math" w:hAnsi="Cambria Math"/>
              </w:rPr>
              <m:t>25</m:t>
            </m:r>
            <m:r>
              <m:rPr/>
              <w:rPr>
                <w:rFonts w:hint="eastAsia" w:ascii="Cambria Math" w:hAnsi="Cambria Math"/>
              </w:rPr>
              <m:t>×</m:t>
            </m:r>
            <m:r>
              <m:rPr/>
              <w:rPr>
                <w:rFonts w:ascii="Cambria Math" w:hAnsi="Cambria Math"/>
              </w:rPr>
              <m:t>82</m:t>
            </m:r>
            <m:ctrlPr>
              <w:rPr>
                <w:rFonts w:ascii="Cambria Math" w:hAnsi="Cambria Math"/>
                <w:i/>
              </w:rPr>
            </m:ctrlPr>
          </m:num>
          <m:den>
            <m:sSub>
              <m:sSubPr>
                <m:ctrlPr>
                  <w:rPr>
                    <w:rFonts w:ascii="Cambria Math" w:hAnsi="Cambria Math"/>
                    <w:i/>
                  </w:rPr>
                </m:ctrlPr>
              </m:sSubPr>
              <m:e>
                <m:r>
                  <m:rPr/>
                  <w:rPr>
                    <w:rFonts w:ascii="Cambria Math" w:hAnsi="Cambria Math"/>
                  </w:rPr>
                  <m:t>J</m:t>
                </m:r>
                <m:ctrlPr>
                  <w:rPr>
                    <w:rFonts w:ascii="Cambria Math" w:hAnsi="Cambria Math"/>
                    <w:i/>
                  </w:rPr>
                </m:ctrlPr>
              </m:e>
              <m:sub>
                <m:r>
                  <m:rPr/>
                  <w:rPr>
                    <w:rFonts w:ascii="Cambria Math" w:hAnsi="Cambria Math"/>
                  </w:rPr>
                  <m:t>1</m:t>
                </m:r>
                <m:ctrlPr>
                  <w:rPr>
                    <w:rFonts w:ascii="Cambria Math" w:hAnsi="Cambria Math"/>
                    <w:i/>
                  </w:rPr>
                </m:ctrlPr>
              </m:sub>
            </m:sSub>
            <m:r>
              <m:rPr/>
              <w:rPr>
                <w:rFonts w:ascii="Cambria Math" w:hAnsi="Cambria Math"/>
              </w:rPr>
              <m:t>35</m:t>
            </m:r>
            <m:r>
              <m:rPr/>
              <w:rPr>
                <w:rFonts w:hint="eastAsia" w:ascii="Cambria Math" w:hAnsi="Cambria Math"/>
              </w:rPr>
              <m:t>×</m:t>
            </m:r>
            <m:r>
              <m:rPr/>
              <w:rPr>
                <w:rFonts w:ascii="Cambria Math" w:hAnsi="Cambria Math"/>
              </w:rPr>
              <m:t>60</m:t>
            </m:r>
            <m:ctrlPr>
              <w:rPr>
                <w:rFonts w:ascii="Cambria Math" w:hAnsi="Cambria Math"/>
                <w:i/>
              </w:rPr>
            </m:ctrlPr>
          </m:den>
        </m:f>
      </m:oMath>
      <w:r>
        <w:rPr>
          <w:rFonts w:hint="eastAsia"/>
        </w:rPr>
        <w:t xml:space="preserve"> </w:t>
      </w:r>
      <w:r>
        <w:t xml:space="preserve"> JB/T 7682</w:t>
      </w:r>
    </w:p>
    <w:p>
      <w:pPr>
        <w:pStyle w:val="260"/>
        <w:tabs>
          <w:tab w:val="left" w:pos="5804"/>
        </w:tabs>
        <w:rPr>
          <w:rFonts w:ascii="宋体" w:eastAsia="宋体"/>
          <w:szCs w:val="20"/>
        </w:rPr>
      </w:pPr>
      <w:bookmarkStart w:id="25" w:name="_Toc108618446"/>
      <w:bookmarkStart w:id="26" w:name="_Toc108618389"/>
      <w:r>
        <w:rPr>
          <w:rFonts w:hint="eastAsia" w:ascii="宋体" w:eastAsia="宋体"/>
          <w:szCs w:val="20"/>
        </w:rPr>
        <w:t>联轴器的许用补偿量参见表 3。</w:t>
      </w:r>
      <w:bookmarkEnd w:id="25"/>
      <w:bookmarkEnd w:id="26"/>
      <w:r>
        <w:rPr>
          <w:rFonts w:hint="eastAsia" w:ascii="宋体" w:eastAsia="宋体"/>
          <w:szCs w:val="20"/>
          <w:lang w:eastAsia="zh-CN"/>
        </w:rPr>
        <w:tab/>
      </w:r>
      <w:r>
        <w:rPr>
          <w:rFonts w:hint="eastAsia" w:ascii="宋体" w:eastAsia="宋体"/>
          <w:color w:val="auto"/>
          <w:szCs w:val="20"/>
          <w:lang w:eastAsia="zh-CN"/>
        </w:rPr>
        <w:t>表</w:t>
      </w:r>
      <w:r>
        <w:rPr>
          <w:rFonts w:hint="eastAsia" w:ascii="宋体" w:eastAsia="宋体"/>
          <w:color w:val="auto"/>
          <w:szCs w:val="20"/>
          <w:lang w:val="en-US" w:eastAsia="zh-CN"/>
        </w:rPr>
        <w:t>3</w:t>
      </w:r>
    </w:p>
    <w:tbl>
      <w:tblPr>
        <w:tblStyle w:val="88"/>
        <w:tblW w:w="4952"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692"/>
        <w:gridCol w:w="1882"/>
        <w:gridCol w:w="1987"/>
        <w:gridCol w:w="1754"/>
        <w:gridCol w:w="197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9" w:hRule="atLeast"/>
        </w:trPr>
        <w:tc>
          <w:tcPr>
            <w:tcW w:w="911" w:type="pct"/>
            <w:tcBorders>
              <w:top w:val="single" w:color="000000" w:sz="8" w:space="0"/>
              <w:left w:val="single" w:color="000000" w:sz="8" w:space="0"/>
              <w:bottom w:val="single" w:color="000000" w:sz="4" w:space="0"/>
              <w:right w:val="single" w:color="000000" w:sz="4" w:space="0"/>
            </w:tcBorders>
            <w:vAlign w:val="center"/>
          </w:tcPr>
          <w:p>
            <w:pPr>
              <w:pStyle w:val="529"/>
              <w:spacing w:before="128"/>
              <w:ind w:left="1098"/>
              <w:jc w:val="center"/>
              <w:rPr>
                <w:rFonts w:ascii="宋体"/>
                <w:sz w:val="18"/>
                <w:szCs w:val="18"/>
              </w:rPr>
            </w:pPr>
            <w:r>
              <w:rPr>
                <w:rFonts w:hint="eastAsia" w:ascii="宋体" w:hAnsi="宋体"/>
                <w:sz w:val="18"/>
                <w:szCs w:val="18"/>
              </w:rPr>
              <w:t>型号</w:t>
            </w:r>
          </w:p>
          <w:p>
            <w:pPr>
              <w:pStyle w:val="529"/>
              <w:spacing w:before="129" w:line="211" w:lineRule="exact"/>
              <w:ind w:left="107"/>
              <w:jc w:val="center"/>
              <w:rPr>
                <w:rFonts w:ascii="宋体"/>
                <w:sz w:val="18"/>
                <w:szCs w:val="18"/>
              </w:rPr>
            </w:pPr>
            <w:r>
              <w:rPr>
                <w:rFonts w:hint="eastAsia" w:ascii="宋体" w:hAnsi="宋体"/>
                <w:sz w:val="18"/>
                <w:szCs w:val="18"/>
              </w:rPr>
              <w:t>许用补偿量</w:t>
            </w:r>
          </w:p>
        </w:tc>
        <w:tc>
          <w:tcPr>
            <w:tcW w:w="1013" w:type="pct"/>
            <w:tcBorders>
              <w:top w:val="single" w:color="000000" w:sz="8" w:space="0"/>
              <w:left w:val="nil"/>
              <w:bottom w:val="single" w:color="000000" w:sz="4" w:space="0"/>
              <w:right w:val="single" w:color="000000" w:sz="4" w:space="0"/>
            </w:tcBorders>
            <w:vAlign w:val="center"/>
          </w:tcPr>
          <w:p>
            <w:pPr>
              <w:pStyle w:val="529"/>
              <w:spacing w:before="20" w:line="360" w:lineRule="exact"/>
              <w:ind w:left="248" w:right="210" w:firstLine="120"/>
              <w:jc w:val="center"/>
              <w:rPr>
                <w:rFonts w:hint="default" w:eastAsia="宋体"/>
                <w:sz w:val="18"/>
                <w:szCs w:val="18"/>
                <w:lang w:val="en-US" w:eastAsia="zh-CN"/>
              </w:rPr>
            </w:pPr>
            <w:r>
              <w:rPr>
                <w:sz w:val="18"/>
                <w:szCs w:val="18"/>
              </w:rPr>
              <w:t>AMS1</w:t>
            </w:r>
            <w:r>
              <w:rPr>
                <w:rFonts w:hint="eastAsia"/>
                <w:sz w:val="18"/>
                <w:szCs w:val="18"/>
                <w:lang w:val="en-US" w:eastAsia="zh-CN"/>
              </w:rPr>
              <w:t>75</w:t>
            </w:r>
            <w:r>
              <w:rPr>
                <w:rFonts w:hint="eastAsia" w:ascii="宋体" w:hAnsi="宋体"/>
                <w:sz w:val="18"/>
                <w:szCs w:val="18"/>
              </w:rPr>
              <w:t>～</w:t>
            </w:r>
            <w:r>
              <w:rPr>
                <w:rFonts w:hint="eastAsia"/>
                <w:sz w:val="18"/>
                <w:szCs w:val="18"/>
                <w:lang w:val="en-US" w:eastAsia="zh-CN"/>
              </w:rPr>
              <w:t>240</w:t>
            </w:r>
          </w:p>
        </w:tc>
        <w:tc>
          <w:tcPr>
            <w:tcW w:w="1069" w:type="pct"/>
            <w:tcBorders>
              <w:top w:val="single" w:color="000000" w:sz="8" w:space="0"/>
              <w:left w:val="nil"/>
              <w:bottom w:val="single" w:color="000000" w:sz="4" w:space="0"/>
              <w:right w:val="single" w:color="000000" w:sz="4" w:space="0"/>
            </w:tcBorders>
            <w:vAlign w:val="center"/>
          </w:tcPr>
          <w:p>
            <w:pPr>
              <w:pStyle w:val="529"/>
              <w:spacing w:before="20" w:line="360" w:lineRule="exact"/>
              <w:ind w:left="248" w:right="211" w:firstLine="120"/>
              <w:jc w:val="center"/>
              <w:rPr>
                <w:rFonts w:hint="default" w:eastAsia="宋体"/>
                <w:sz w:val="18"/>
                <w:szCs w:val="18"/>
                <w:lang w:val="en-US" w:eastAsia="zh-CN"/>
              </w:rPr>
            </w:pPr>
            <w:r>
              <w:rPr>
                <w:sz w:val="18"/>
                <w:szCs w:val="18"/>
              </w:rPr>
              <w:t>AMS</w:t>
            </w:r>
            <w:r>
              <w:rPr>
                <w:rFonts w:hint="eastAsia"/>
                <w:sz w:val="18"/>
                <w:szCs w:val="18"/>
                <w:lang w:val="en-US" w:eastAsia="zh-CN"/>
              </w:rPr>
              <w:t>290</w:t>
            </w:r>
            <w:r>
              <w:rPr>
                <w:rFonts w:hint="eastAsia" w:ascii="宋体" w:hAnsi="宋体"/>
                <w:sz w:val="18"/>
                <w:szCs w:val="18"/>
              </w:rPr>
              <w:t>～</w:t>
            </w:r>
            <w:r>
              <w:rPr>
                <w:rFonts w:hint="eastAsia"/>
                <w:sz w:val="18"/>
                <w:szCs w:val="18"/>
                <w:lang w:val="en-US" w:eastAsia="zh-CN"/>
              </w:rPr>
              <w:t>370</w:t>
            </w:r>
          </w:p>
        </w:tc>
        <w:tc>
          <w:tcPr>
            <w:tcW w:w="944" w:type="pct"/>
            <w:tcBorders>
              <w:top w:val="single" w:color="000000" w:sz="8" w:space="0"/>
              <w:left w:val="nil"/>
              <w:bottom w:val="single" w:color="000000" w:sz="4" w:space="0"/>
              <w:right w:val="single" w:color="000000" w:sz="4" w:space="0"/>
            </w:tcBorders>
            <w:vAlign w:val="center"/>
          </w:tcPr>
          <w:p>
            <w:pPr>
              <w:pStyle w:val="529"/>
              <w:spacing w:before="20" w:line="360" w:lineRule="exact"/>
              <w:ind w:left="157" w:right="121" w:firstLine="120"/>
              <w:jc w:val="center"/>
              <w:rPr>
                <w:rFonts w:hint="eastAsia" w:eastAsia="宋体"/>
                <w:sz w:val="18"/>
                <w:szCs w:val="18"/>
                <w:lang w:eastAsia="zh-CN"/>
              </w:rPr>
            </w:pPr>
            <w:r>
              <w:rPr>
                <w:sz w:val="18"/>
                <w:szCs w:val="18"/>
              </w:rPr>
              <w:t>AMS</w:t>
            </w:r>
            <w:r>
              <w:rPr>
                <w:rFonts w:hint="eastAsia"/>
                <w:sz w:val="18"/>
                <w:szCs w:val="18"/>
                <w:lang w:val="en-US" w:eastAsia="zh-CN"/>
              </w:rPr>
              <w:t>420</w:t>
            </w:r>
            <w:r>
              <w:rPr>
                <w:rFonts w:hint="eastAsia" w:ascii="宋体" w:hAnsi="宋体"/>
                <w:sz w:val="18"/>
                <w:szCs w:val="18"/>
              </w:rPr>
              <w:t>～</w:t>
            </w:r>
            <w:r>
              <w:rPr>
                <w:rFonts w:hint="eastAsia"/>
                <w:sz w:val="18"/>
                <w:szCs w:val="18"/>
                <w:lang w:val="en-US" w:eastAsia="zh-CN"/>
              </w:rPr>
              <w:t>740</w:t>
            </w:r>
          </w:p>
        </w:tc>
        <w:tc>
          <w:tcPr>
            <w:tcW w:w="1061" w:type="pct"/>
            <w:tcBorders>
              <w:top w:val="single" w:color="000000" w:sz="8" w:space="0"/>
              <w:left w:val="nil"/>
              <w:bottom w:val="single" w:color="000000" w:sz="4" w:space="0"/>
              <w:right w:val="single" w:color="000000" w:sz="8" w:space="0"/>
            </w:tcBorders>
            <w:vAlign w:val="center"/>
          </w:tcPr>
          <w:p>
            <w:pPr>
              <w:pStyle w:val="529"/>
              <w:spacing w:before="20" w:line="360" w:lineRule="exact"/>
              <w:ind w:left="157" w:right="117" w:firstLine="120"/>
              <w:jc w:val="center"/>
              <w:rPr>
                <w:rFonts w:hint="eastAsia" w:eastAsia="宋体"/>
                <w:sz w:val="18"/>
                <w:szCs w:val="18"/>
                <w:lang w:eastAsia="zh-CN"/>
              </w:rPr>
            </w:pPr>
            <w:r>
              <w:rPr>
                <w:sz w:val="18"/>
                <w:szCs w:val="18"/>
              </w:rPr>
              <w:t>AMS</w:t>
            </w:r>
            <w:r>
              <w:rPr>
                <w:rFonts w:hint="eastAsia"/>
                <w:sz w:val="18"/>
                <w:szCs w:val="18"/>
                <w:lang w:val="en-US" w:eastAsia="zh-CN"/>
              </w:rPr>
              <w:t>850</w:t>
            </w:r>
            <w:r>
              <w:rPr>
                <w:rFonts w:hint="eastAsia" w:ascii="宋体" w:hAnsi="宋体"/>
                <w:sz w:val="18"/>
                <w:szCs w:val="18"/>
              </w:rPr>
              <w:t>～</w:t>
            </w:r>
            <w:r>
              <w:rPr>
                <w:rFonts w:hint="eastAsia"/>
                <w:sz w:val="18"/>
                <w:szCs w:val="18"/>
                <w:lang w:val="en-US" w:eastAsia="zh-CN"/>
              </w:rPr>
              <w:t>1300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911" w:type="pct"/>
            <w:tcBorders>
              <w:top w:val="single" w:color="000000" w:sz="4" w:space="0"/>
              <w:left w:val="single" w:color="000000" w:sz="8" w:space="0"/>
              <w:bottom w:val="single" w:color="000000" w:sz="4" w:space="0"/>
              <w:right w:val="single" w:color="000000" w:sz="4" w:space="0"/>
            </w:tcBorders>
            <w:vAlign w:val="center"/>
          </w:tcPr>
          <w:p>
            <w:pPr>
              <w:pStyle w:val="529"/>
              <w:spacing w:before="106" w:line="214" w:lineRule="exact"/>
              <w:ind w:left="340" w:right="329"/>
              <w:jc w:val="center"/>
              <w:rPr>
                <w:sz w:val="18"/>
                <w:szCs w:val="18"/>
              </w:rPr>
            </w:pPr>
            <w:r>
              <w:rPr>
                <w:rFonts w:hint="eastAsia" w:ascii="宋体" w:hAnsi="宋体"/>
                <w:sz w:val="18"/>
                <w:szCs w:val="18"/>
              </w:rPr>
              <w:t>径向Δ</w:t>
            </w:r>
            <w:r>
              <w:rPr>
                <w:i/>
                <w:sz w:val="18"/>
                <w:szCs w:val="18"/>
              </w:rPr>
              <w:t>Y</w:t>
            </w:r>
            <w:r>
              <w:rPr>
                <w:sz w:val="18"/>
                <w:szCs w:val="18"/>
              </w:rPr>
              <w:t>mm</w:t>
            </w:r>
          </w:p>
        </w:tc>
        <w:tc>
          <w:tcPr>
            <w:tcW w:w="1013" w:type="pct"/>
            <w:tcBorders>
              <w:top w:val="single" w:color="000000" w:sz="4" w:space="0"/>
              <w:left w:val="nil"/>
              <w:bottom w:val="single" w:color="000000" w:sz="4" w:space="0"/>
              <w:right w:val="single" w:color="000000" w:sz="4" w:space="0"/>
            </w:tcBorders>
            <w:vAlign w:val="center"/>
          </w:tcPr>
          <w:p>
            <w:pPr>
              <w:pStyle w:val="529"/>
              <w:spacing w:before="128" w:line="192" w:lineRule="exact"/>
              <w:ind w:left="603" w:right="586"/>
              <w:jc w:val="center"/>
              <w:rPr>
                <w:sz w:val="18"/>
                <w:szCs w:val="18"/>
              </w:rPr>
            </w:pPr>
            <w:r>
              <w:rPr>
                <w:sz w:val="18"/>
                <w:szCs w:val="18"/>
              </w:rPr>
              <w:t>0.15</w:t>
            </w:r>
          </w:p>
        </w:tc>
        <w:tc>
          <w:tcPr>
            <w:tcW w:w="1069" w:type="pct"/>
            <w:tcBorders>
              <w:top w:val="single" w:color="000000" w:sz="4" w:space="0"/>
              <w:left w:val="nil"/>
              <w:bottom w:val="single" w:color="000000" w:sz="4" w:space="0"/>
              <w:right w:val="single" w:color="000000" w:sz="4" w:space="0"/>
            </w:tcBorders>
            <w:vAlign w:val="center"/>
          </w:tcPr>
          <w:p>
            <w:pPr>
              <w:pStyle w:val="529"/>
              <w:spacing w:before="128" w:line="192" w:lineRule="exact"/>
              <w:ind w:left="692" w:right="677"/>
              <w:jc w:val="center"/>
              <w:rPr>
                <w:sz w:val="18"/>
                <w:szCs w:val="18"/>
              </w:rPr>
            </w:pPr>
            <w:r>
              <w:rPr>
                <w:sz w:val="18"/>
                <w:szCs w:val="18"/>
              </w:rPr>
              <w:t>0.25</w:t>
            </w:r>
          </w:p>
        </w:tc>
        <w:tc>
          <w:tcPr>
            <w:tcW w:w="944" w:type="pct"/>
            <w:tcBorders>
              <w:top w:val="single" w:color="000000" w:sz="4" w:space="0"/>
              <w:left w:val="nil"/>
              <w:bottom w:val="single" w:color="000000" w:sz="4" w:space="0"/>
              <w:right w:val="single" w:color="000000" w:sz="4" w:space="0"/>
            </w:tcBorders>
            <w:vAlign w:val="center"/>
          </w:tcPr>
          <w:p>
            <w:pPr>
              <w:pStyle w:val="529"/>
              <w:spacing w:before="128" w:line="192" w:lineRule="exact"/>
              <w:ind w:left="601" w:right="586"/>
              <w:jc w:val="center"/>
              <w:rPr>
                <w:sz w:val="18"/>
                <w:szCs w:val="18"/>
              </w:rPr>
            </w:pPr>
            <w:r>
              <w:rPr>
                <w:sz w:val="18"/>
                <w:szCs w:val="18"/>
              </w:rPr>
              <w:t>0.30</w:t>
            </w:r>
          </w:p>
        </w:tc>
        <w:tc>
          <w:tcPr>
            <w:tcW w:w="1061" w:type="pct"/>
            <w:tcBorders>
              <w:top w:val="single" w:color="000000" w:sz="4" w:space="0"/>
              <w:left w:val="nil"/>
              <w:bottom w:val="single" w:color="000000" w:sz="4" w:space="0"/>
              <w:right w:val="single" w:color="000000" w:sz="8" w:space="0"/>
            </w:tcBorders>
            <w:vAlign w:val="center"/>
          </w:tcPr>
          <w:p>
            <w:pPr>
              <w:pStyle w:val="529"/>
              <w:spacing w:before="128" w:line="192" w:lineRule="exact"/>
              <w:ind w:left="340" w:right="323"/>
              <w:jc w:val="center"/>
              <w:rPr>
                <w:sz w:val="18"/>
                <w:szCs w:val="18"/>
              </w:rPr>
            </w:pPr>
            <w:r>
              <w:rPr>
                <w:sz w:val="18"/>
                <w:szCs w:val="18"/>
              </w:rPr>
              <w:t>0.40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911" w:type="pct"/>
            <w:tcBorders>
              <w:top w:val="single" w:color="000000" w:sz="4" w:space="0"/>
              <w:left w:val="single" w:color="000000" w:sz="8" w:space="0"/>
              <w:bottom w:val="single" w:color="000000" w:sz="8" w:space="0"/>
              <w:right w:val="single" w:color="000000" w:sz="4" w:space="0"/>
            </w:tcBorders>
            <w:vAlign w:val="center"/>
          </w:tcPr>
          <w:p>
            <w:pPr>
              <w:pStyle w:val="529"/>
              <w:spacing w:before="117" w:line="222" w:lineRule="exact"/>
              <w:ind w:left="340" w:right="328"/>
              <w:jc w:val="center"/>
              <w:rPr>
                <w:rFonts w:ascii="宋体" w:hAnsi="宋体"/>
                <w:i/>
                <w:sz w:val="19"/>
                <w:szCs w:val="19"/>
              </w:rPr>
            </w:pPr>
            <w:r>
              <w:rPr>
                <w:rFonts w:hint="eastAsia" w:ascii="宋体" w:hAnsi="宋体"/>
                <w:sz w:val="18"/>
                <w:szCs w:val="18"/>
              </w:rPr>
              <w:t>角向Δ</w:t>
            </w:r>
            <w:r>
              <w:rPr>
                <w:rFonts w:hint="eastAsia" w:ascii="宋体" w:hAnsi="宋体"/>
                <w:i/>
                <w:sz w:val="19"/>
                <w:szCs w:val="19"/>
              </w:rPr>
              <w:t>α</w:t>
            </w:r>
          </w:p>
        </w:tc>
        <w:tc>
          <w:tcPr>
            <w:tcW w:w="1013" w:type="pct"/>
            <w:tcBorders>
              <w:top w:val="single" w:color="000000" w:sz="4" w:space="0"/>
              <w:left w:val="nil"/>
              <w:bottom w:val="single" w:color="000000" w:sz="8" w:space="0"/>
              <w:right w:val="single" w:color="000000" w:sz="4" w:space="0"/>
            </w:tcBorders>
            <w:vAlign w:val="center"/>
          </w:tcPr>
          <w:p>
            <w:pPr>
              <w:pStyle w:val="529"/>
              <w:spacing w:before="127" w:line="212" w:lineRule="exact"/>
              <w:ind w:left="603" w:right="586"/>
              <w:jc w:val="center"/>
              <w:rPr>
                <w:rFonts w:ascii="宋体" w:hAnsi="宋体" w:eastAsia="Times New Roman"/>
                <w:sz w:val="18"/>
                <w:szCs w:val="18"/>
              </w:rPr>
            </w:pPr>
            <w:r>
              <w:rPr>
                <w:sz w:val="18"/>
                <w:szCs w:val="18"/>
              </w:rPr>
              <w:t>1</w:t>
            </w:r>
            <w:r>
              <w:rPr>
                <w:rFonts w:hint="eastAsia" w:ascii="宋体" w:hAnsi="宋体"/>
                <w:sz w:val="18"/>
                <w:szCs w:val="18"/>
              </w:rPr>
              <w:t>°</w:t>
            </w:r>
            <w:r>
              <w:rPr>
                <w:sz w:val="18"/>
                <w:szCs w:val="18"/>
              </w:rPr>
              <w:t>30</w:t>
            </w:r>
            <w:r>
              <w:rPr>
                <w:rFonts w:hint="eastAsia" w:ascii="宋体" w:hAnsi="宋体"/>
                <w:sz w:val="18"/>
                <w:szCs w:val="18"/>
              </w:rPr>
              <w:t>′</w:t>
            </w:r>
          </w:p>
        </w:tc>
        <w:tc>
          <w:tcPr>
            <w:tcW w:w="1069" w:type="pct"/>
            <w:tcBorders>
              <w:top w:val="single" w:color="000000" w:sz="4" w:space="0"/>
              <w:left w:val="nil"/>
              <w:bottom w:val="single" w:color="000000" w:sz="8" w:space="0"/>
              <w:right w:val="single" w:color="000000" w:sz="4" w:space="0"/>
            </w:tcBorders>
            <w:vAlign w:val="center"/>
          </w:tcPr>
          <w:p>
            <w:pPr>
              <w:pStyle w:val="529"/>
              <w:spacing w:before="127" w:line="212" w:lineRule="exact"/>
              <w:ind w:left="692" w:right="677"/>
              <w:jc w:val="center"/>
              <w:rPr>
                <w:rFonts w:ascii="宋体" w:hAnsi="宋体" w:eastAsia="Times New Roman"/>
                <w:sz w:val="18"/>
                <w:szCs w:val="18"/>
              </w:rPr>
            </w:pPr>
            <w:r>
              <w:rPr>
                <w:sz w:val="18"/>
                <w:szCs w:val="18"/>
              </w:rPr>
              <w:t>1</w:t>
            </w:r>
            <w:r>
              <w:rPr>
                <w:rFonts w:hint="eastAsia" w:ascii="宋体" w:hAnsi="宋体"/>
                <w:sz w:val="18"/>
                <w:szCs w:val="18"/>
              </w:rPr>
              <w:t>°</w:t>
            </w:r>
          </w:p>
        </w:tc>
        <w:tc>
          <w:tcPr>
            <w:tcW w:w="2005" w:type="pct"/>
            <w:gridSpan w:val="2"/>
            <w:tcBorders>
              <w:top w:val="single" w:color="000000" w:sz="4" w:space="0"/>
              <w:left w:val="nil"/>
              <w:bottom w:val="single" w:color="000000" w:sz="8" w:space="0"/>
              <w:right w:val="single" w:color="000000" w:sz="8" w:space="0"/>
            </w:tcBorders>
            <w:vAlign w:val="center"/>
          </w:tcPr>
          <w:p>
            <w:pPr>
              <w:pStyle w:val="529"/>
              <w:spacing w:before="127" w:line="212" w:lineRule="exact"/>
              <w:ind w:left="1671" w:right="1652"/>
              <w:jc w:val="center"/>
              <w:rPr>
                <w:rFonts w:ascii="宋体" w:hAnsi="宋体" w:eastAsia="Times New Roman"/>
                <w:sz w:val="18"/>
                <w:szCs w:val="18"/>
              </w:rPr>
            </w:pPr>
            <w:r>
              <w:rPr>
                <w:sz w:val="18"/>
                <w:szCs w:val="18"/>
              </w:rPr>
              <w:t>30</w:t>
            </w:r>
            <w:r>
              <w:rPr>
                <w:rFonts w:hint="eastAsia" w:ascii="宋体" w:hAnsi="宋体"/>
                <w:sz w:val="18"/>
                <w:szCs w:val="18"/>
              </w:rPr>
              <w:t>′</w:t>
            </w:r>
          </w:p>
        </w:tc>
      </w:tr>
    </w:tbl>
    <w:p>
      <w:pPr>
        <w:pStyle w:val="259"/>
        <w:rPr>
          <w:rFonts w:ascii="宋体" w:eastAsia="宋体"/>
        </w:rPr>
      </w:pPr>
      <w:bookmarkStart w:id="27" w:name="_Toc108618475"/>
      <w:bookmarkStart w:id="28" w:name="_Toc108618447"/>
      <w:bookmarkStart w:id="29" w:name="_Toc108618390"/>
      <w:r>
        <w:rPr>
          <w:rFonts w:hint="eastAsia" w:ascii="宋体" w:eastAsia="宋体"/>
        </w:rPr>
        <w:t>技术要求</w:t>
      </w:r>
      <w:bookmarkEnd w:id="27"/>
      <w:bookmarkEnd w:id="28"/>
      <w:bookmarkEnd w:id="29"/>
    </w:p>
    <w:p>
      <w:pPr>
        <w:pStyle w:val="260"/>
        <w:rPr>
          <w:rFonts w:ascii="宋体" w:eastAsia="宋体"/>
          <w:szCs w:val="20"/>
        </w:rPr>
      </w:pPr>
      <w:bookmarkStart w:id="30" w:name="_Toc108618391"/>
      <w:bookmarkStart w:id="31" w:name="_Toc108618448"/>
      <w:r>
        <w:rPr>
          <w:rFonts w:ascii="宋体" w:eastAsia="宋体"/>
          <w:szCs w:val="20"/>
        </w:rPr>
        <w:t>联轴器主要零件的材质应不低于表 4 的规定。</w:t>
      </w:r>
      <w:bookmarkEnd w:id="30"/>
      <w:bookmarkEnd w:id="31"/>
      <w:bookmarkStart w:id="32" w:name="_Toc108618449"/>
      <w:bookmarkStart w:id="33" w:name="_Toc108618476"/>
      <w:bookmarkStart w:id="34" w:name="_Toc108618392"/>
    </w:p>
    <w:p>
      <w:pPr>
        <w:pStyle w:val="260"/>
        <w:numPr>
          <w:ilvl w:val="0"/>
          <w:numId w:val="0"/>
        </w:numPr>
        <w:jc w:val="center"/>
        <w:rPr>
          <w:rFonts w:ascii="宋体" w:eastAsia="宋体"/>
          <w:szCs w:val="20"/>
        </w:rPr>
      </w:pPr>
      <w:r>
        <w:rPr>
          <w:rFonts w:hint="eastAsia" w:ascii="宋体" w:eastAsia="宋体"/>
        </w:rPr>
        <w:t>表 4</w:t>
      </w:r>
      <w:r>
        <w:rPr>
          <w:rFonts w:hint="eastAsia" w:ascii="宋体" w:eastAsia="宋体"/>
        </w:rPr>
        <w:tab/>
      </w:r>
      <w:bookmarkEnd w:id="32"/>
      <w:bookmarkEnd w:id="33"/>
      <w:bookmarkEnd w:id="34"/>
    </w:p>
    <w:tbl>
      <w:tblPr>
        <w:tblStyle w:val="88"/>
        <w:tblW w:w="9347" w:type="dxa"/>
        <w:tblInd w:w="27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206"/>
        <w:gridCol w:w="2625"/>
        <w:gridCol w:w="451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2206" w:type="dxa"/>
            <w:tcBorders>
              <w:top w:val="single" w:color="000000" w:sz="8" w:space="0"/>
              <w:left w:val="single" w:color="000000" w:sz="8" w:space="0"/>
              <w:bottom w:val="single" w:color="000000" w:sz="4" w:space="0"/>
              <w:right w:val="single" w:color="000000" w:sz="4" w:space="0"/>
            </w:tcBorders>
          </w:tcPr>
          <w:p>
            <w:pPr>
              <w:pStyle w:val="529"/>
              <w:spacing w:before="108" w:line="211" w:lineRule="exact"/>
              <w:ind w:left="541" w:right="530"/>
              <w:jc w:val="center"/>
              <w:rPr>
                <w:rFonts w:ascii="宋体"/>
                <w:sz w:val="18"/>
                <w:szCs w:val="18"/>
              </w:rPr>
            </w:pPr>
            <w:r>
              <w:rPr>
                <w:rFonts w:hint="eastAsia" w:ascii="宋体" w:hAnsi="宋体"/>
                <w:sz w:val="18"/>
                <w:szCs w:val="18"/>
              </w:rPr>
              <w:t>零件名称</w:t>
            </w:r>
          </w:p>
        </w:tc>
        <w:tc>
          <w:tcPr>
            <w:tcW w:w="2625" w:type="dxa"/>
            <w:tcBorders>
              <w:top w:val="single" w:color="000000" w:sz="8" w:space="0"/>
              <w:left w:val="nil"/>
              <w:bottom w:val="single" w:color="000000" w:sz="4" w:space="0"/>
              <w:right w:val="single" w:color="000000" w:sz="4" w:space="0"/>
            </w:tcBorders>
          </w:tcPr>
          <w:p>
            <w:pPr>
              <w:pStyle w:val="529"/>
              <w:spacing w:before="108" w:line="211" w:lineRule="exact"/>
              <w:ind w:left="17"/>
              <w:jc w:val="center"/>
              <w:rPr>
                <w:rFonts w:ascii="宋体"/>
                <w:sz w:val="18"/>
                <w:szCs w:val="18"/>
              </w:rPr>
            </w:pPr>
            <w:r>
              <w:rPr>
                <w:rFonts w:hint="eastAsia" w:ascii="宋体" w:hAnsi="宋体"/>
                <w:sz w:val="18"/>
                <w:szCs w:val="18"/>
              </w:rPr>
              <w:t>材</w:t>
            </w:r>
            <w:r>
              <w:rPr>
                <w:rFonts w:hint="eastAsia" w:ascii="宋体"/>
                <w:sz w:val="18"/>
                <w:szCs w:val="18"/>
              </w:rPr>
              <w:tab/>
            </w:r>
            <w:r>
              <w:rPr>
                <w:rFonts w:hint="eastAsia" w:ascii="宋体" w:hAnsi="宋体"/>
                <w:sz w:val="18"/>
                <w:szCs w:val="18"/>
              </w:rPr>
              <w:t>质</w:t>
            </w:r>
          </w:p>
        </w:tc>
        <w:tc>
          <w:tcPr>
            <w:tcW w:w="4516" w:type="dxa"/>
            <w:tcBorders>
              <w:top w:val="single" w:color="000000" w:sz="8" w:space="0"/>
              <w:left w:val="nil"/>
              <w:bottom w:val="single" w:color="000000" w:sz="4" w:space="0"/>
              <w:right w:val="single" w:color="000000" w:sz="8" w:space="0"/>
            </w:tcBorders>
          </w:tcPr>
          <w:p>
            <w:pPr>
              <w:pStyle w:val="529"/>
              <w:spacing w:before="108" w:line="211" w:lineRule="exact"/>
              <w:ind w:left="1700" w:right="1680"/>
              <w:jc w:val="center"/>
              <w:rPr>
                <w:rFonts w:ascii="宋体"/>
                <w:sz w:val="18"/>
                <w:szCs w:val="18"/>
              </w:rPr>
            </w:pPr>
            <w:r>
              <w:rPr>
                <w:rFonts w:hint="eastAsia" w:ascii="宋体" w:hAnsi="宋体"/>
                <w:sz w:val="18"/>
                <w:szCs w:val="18"/>
              </w:rPr>
              <w:t>应符合的标准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2206" w:type="dxa"/>
            <w:tcBorders>
              <w:top w:val="single" w:color="000000" w:sz="4" w:space="0"/>
              <w:left w:val="single" w:color="000000" w:sz="8" w:space="0"/>
              <w:bottom w:val="single" w:color="000000" w:sz="4" w:space="0"/>
              <w:right w:val="single" w:color="000000" w:sz="4" w:space="0"/>
            </w:tcBorders>
          </w:tcPr>
          <w:p>
            <w:pPr>
              <w:pStyle w:val="529"/>
              <w:spacing w:before="107" w:line="213" w:lineRule="exact"/>
              <w:ind w:left="541" w:right="530"/>
              <w:jc w:val="center"/>
              <w:rPr>
                <w:rFonts w:ascii="宋体"/>
                <w:sz w:val="18"/>
                <w:szCs w:val="18"/>
              </w:rPr>
            </w:pPr>
            <w:r>
              <w:rPr>
                <w:rFonts w:hint="eastAsia" w:ascii="宋体" w:hAnsi="宋体"/>
                <w:sz w:val="18"/>
                <w:szCs w:val="18"/>
              </w:rPr>
              <w:t>半联轴器</w:t>
            </w:r>
          </w:p>
        </w:tc>
        <w:tc>
          <w:tcPr>
            <w:tcW w:w="2625" w:type="dxa"/>
            <w:tcBorders>
              <w:top w:val="single" w:color="000000" w:sz="4" w:space="0"/>
              <w:left w:val="nil"/>
              <w:bottom w:val="single" w:color="000000" w:sz="4" w:space="0"/>
              <w:right w:val="single" w:color="000000" w:sz="4" w:space="0"/>
            </w:tcBorders>
          </w:tcPr>
          <w:p>
            <w:pPr>
              <w:pStyle w:val="529"/>
              <w:spacing w:before="129" w:line="191" w:lineRule="exact"/>
              <w:ind w:left="16"/>
              <w:jc w:val="center"/>
              <w:rPr>
                <w:sz w:val="18"/>
                <w:szCs w:val="18"/>
              </w:rPr>
            </w:pPr>
            <w:r>
              <w:rPr>
                <w:sz w:val="18"/>
                <w:szCs w:val="18"/>
              </w:rPr>
              <w:t>45</w:t>
            </w:r>
          </w:p>
        </w:tc>
        <w:tc>
          <w:tcPr>
            <w:tcW w:w="4516" w:type="dxa"/>
            <w:tcBorders>
              <w:top w:val="single" w:color="000000" w:sz="4" w:space="0"/>
              <w:left w:val="nil"/>
              <w:bottom w:val="single" w:color="000000" w:sz="4" w:space="0"/>
              <w:right w:val="single" w:color="000000" w:sz="8" w:space="0"/>
            </w:tcBorders>
          </w:tcPr>
          <w:p>
            <w:pPr>
              <w:pStyle w:val="529"/>
              <w:spacing w:before="129" w:line="191" w:lineRule="exact"/>
              <w:ind w:left="319"/>
              <w:rPr>
                <w:sz w:val="18"/>
                <w:szCs w:val="18"/>
              </w:rPr>
            </w:pPr>
            <w:r>
              <w:rPr>
                <w:sz w:val="18"/>
                <w:szCs w:val="18"/>
              </w:rPr>
              <w:t>JB/T 6397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2206" w:type="dxa"/>
            <w:tcBorders>
              <w:top w:val="single" w:color="000000" w:sz="4" w:space="0"/>
              <w:left w:val="single" w:color="000000" w:sz="8" w:space="0"/>
              <w:bottom w:val="single" w:color="000000" w:sz="4" w:space="0"/>
              <w:right w:val="single" w:color="000000" w:sz="4" w:space="0"/>
            </w:tcBorders>
          </w:tcPr>
          <w:p>
            <w:pPr>
              <w:pStyle w:val="529"/>
              <w:spacing w:before="106" w:line="214" w:lineRule="exact"/>
              <w:ind w:left="541" w:right="530"/>
              <w:jc w:val="center"/>
              <w:rPr>
                <w:rFonts w:ascii="宋体"/>
                <w:sz w:val="18"/>
                <w:szCs w:val="18"/>
              </w:rPr>
            </w:pPr>
            <w:r>
              <w:rPr>
                <w:rFonts w:hint="eastAsia" w:ascii="宋体" w:hAnsi="宋体"/>
                <w:sz w:val="18"/>
                <w:szCs w:val="18"/>
              </w:rPr>
              <w:t>蛇形弹簧</w:t>
            </w:r>
          </w:p>
        </w:tc>
        <w:tc>
          <w:tcPr>
            <w:tcW w:w="2625" w:type="dxa"/>
            <w:tcBorders>
              <w:top w:val="single" w:color="000000" w:sz="4" w:space="0"/>
              <w:left w:val="nil"/>
              <w:bottom w:val="single" w:color="000000" w:sz="4" w:space="0"/>
              <w:right w:val="single" w:color="000000" w:sz="4" w:space="0"/>
            </w:tcBorders>
          </w:tcPr>
          <w:p>
            <w:pPr>
              <w:pStyle w:val="529"/>
              <w:spacing w:before="128" w:line="192" w:lineRule="exact"/>
              <w:ind w:left="16"/>
              <w:jc w:val="center"/>
              <w:rPr>
                <w:rFonts w:hint="default"/>
                <w:sz w:val="18"/>
                <w:szCs w:val="18"/>
                <w:vertAlign w:val="baseline"/>
                <w:lang w:val="en-US" w:eastAsia="zh-CN"/>
              </w:rPr>
            </w:pPr>
            <w:r>
              <w:rPr>
                <w:sz w:val="18"/>
                <w:szCs w:val="18"/>
              </w:rPr>
              <w:t>50CrV</w:t>
            </w:r>
            <w:r>
              <w:rPr>
                <w:rFonts w:hint="eastAsia"/>
                <w:sz w:val="18"/>
                <w:szCs w:val="18"/>
                <w:lang w:val="en-US" w:eastAsia="zh-CN"/>
              </w:rPr>
              <w:t>或60Si2Mn</w:t>
            </w:r>
          </w:p>
        </w:tc>
        <w:tc>
          <w:tcPr>
            <w:tcW w:w="4516" w:type="dxa"/>
            <w:tcBorders>
              <w:top w:val="single" w:color="000000" w:sz="4" w:space="0"/>
              <w:left w:val="nil"/>
              <w:bottom w:val="single" w:color="000000" w:sz="4" w:space="0"/>
              <w:right w:val="single" w:color="000000" w:sz="8" w:space="0"/>
            </w:tcBorders>
          </w:tcPr>
          <w:p>
            <w:pPr>
              <w:pStyle w:val="529"/>
              <w:spacing w:before="106" w:line="214" w:lineRule="exact"/>
              <w:ind w:left="319"/>
              <w:rPr>
                <w:sz w:val="18"/>
                <w:szCs w:val="18"/>
              </w:rPr>
            </w:pPr>
            <w:r>
              <w:rPr>
                <w:rFonts w:hint="eastAsia" w:ascii="宋体"/>
                <w:spacing w:val="-10"/>
                <w:sz w:val="18"/>
                <w:szCs w:val="18"/>
              </w:rPr>
              <w:t xml:space="preserve"> </w:t>
            </w:r>
            <w:r>
              <w:rPr>
                <w:sz w:val="18"/>
                <w:szCs w:val="18"/>
              </w:rPr>
              <w:t>GB</w:t>
            </w:r>
            <w:r>
              <w:rPr>
                <w:rFonts w:hint="eastAsia"/>
                <w:sz w:val="18"/>
                <w:szCs w:val="18"/>
                <w:lang w:val="en-US" w:eastAsia="zh-CN"/>
              </w:rPr>
              <w:t>/T</w:t>
            </w:r>
            <w:r>
              <w:rPr>
                <w:sz w:val="18"/>
                <w:szCs w:val="18"/>
              </w:rPr>
              <w:t xml:space="preserve"> 1222</w:t>
            </w:r>
            <w:r>
              <w:rPr>
                <w:rFonts w:hint="eastAsia" w:ascii="宋体" w:hAnsi="宋体"/>
                <w:spacing w:val="-18"/>
                <w:sz w:val="18"/>
                <w:szCs w:val="18"/>
              </w:rPr>
              <w:t>。</w:t>
            </w:r>
            <w:r>
              <w:rPr>
                <w:rFonts w:hint="eastAsia" w:ascii="宋体" w:hAnsi="宋体"/>
                <w:spacing w:val="-18"/>
                <w:sz w:val="18"/>
                <w:szCs w:val="18"/>
                <w:lang w:val="en-US" w:eastAsia="zh-CN"/>
              </w:rPr>
              <w:t xml:space="preserve">        硬度</w:t>
            </w:r>
            <w:r>
              <w:rPr>
                <w:sz w:val="18"/>
                <w:szCs w:val="18"/>
              </w:rPr>
              <w:t>42</w:t>
            </w:r>
            <w:r>
              <w:rPr>
                <w:rFonts w:hint="eastAsia" w:ascii="宋体" w:hAnsi="宋体"/>
                <w:sz w:val="18"/>
                <w:szCs w:val="18"/>
              </w:rPr>
              <w:t>～</w:t>
            </w:r>
            <w:r>
              <w:rPr>
                <w:sz w:val="18"/>
                <w:szCs w:val="18"/>
              </w:rPr>
              <w:t>50 HRC</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19" w:hRule="atLeast"/>
        </w:trPr>
        <w:tc>
          <w:tcPr>
            <w:tcW w:w="2206" w:type="dxa"/>
            <w:tcBorders>
              <w:top w:val="single" w:color="000000" w:sz="4" w:space="0"/>
              <w:left w:val="single" w:color="000000" w:sz="8" w:space="0"/>
              <w:bottom w:val="single" w:color="000000" w:sz="4" w:space="0"/>
              <w:right w:val="single" w:color="000000" w:sz="4" w:space="0"/>
            </w:tcBorders>
          </w:tcPr>
          <w:p>
            <w:pPr>
              <w:pStyle w:val="529"/>
              <w:rPr>
                <w:rFonts w:ascii="宋体" w:eastAsia="Times New Roman"/>
                <w:sz w:val="20"/>
                <w:szCs w:val="20"/>
              </w:rPr>
            </w:pPr>
          </w:p>
          <w:p>
            <w:pPr>
              <w:pStyle w:val="529"/>
              <w:spacing w:before="10"/>
              <w:rPr>
                <w:rFonts w:ascii="宋体" w:eastAsia="Times New Roman"/>
                <w:sz w:val="14"/>
                <w:szCs w:val="14"/>
              </w:rPr>
            </w:pPr>
          </w:p>
          <w:p>
            <w:pPr>
              <w:pStyle w:val="529"/>
              <w:ind w:left="541" w:right="530"/>
              <w:jc w:val="center"/>
              <w:rPr>
                <w:rFonts w:ascii="宋体"/>
                <w:sz w:val="18"/>
                <w:szCs w:val="18"/>
              </w:rPr>
            </w:pPr>
            <w:r>
              <w:rPr>
                <w:rFonts w:hint="eastAsia" w:ascii="宋体" w:hAnsi="宋体"/>
                <w:sz w:val="18"/>
                <w:szCs w:val="18"/>
              </w:rPr>
              <w:t>摩擦盘</w:t>
            </w:r>
          </w:p>
        </w:tc>
        <w:tc>
          <w:tcPr>
            <w:tcW w:w="2625" w:type="dxa"/>
            <w:tcBorders>
              <w:top w:val="single" w:color="000000" w:sz="4" w:space="0"/>
              <w:left w:val="nil"/>
              <w:bottom w:val="single" w:color="000000" w:sz="4" w:space="0"/>
              <w:right w:val="single" w:color="000000" w:sz="4" w:space="0"/>
            </w:tcBorders>
          </w:tcPr>
          <w:p>
            <w:pPr>
              <w:pStyle w:val="529"/>
              <w:spacing w:line="350" w:lineRule="auto"/>
              <w:ind w:left="775" w:right="757"/>
              <w:rPr>
                <w:rFonts w:hint="eastAsia" w:ascii="宋体" w:hAnsi="宋体"/>
                <w:sz w:val="18"/>
                <w:szCs w:val="18"/>
                <w:lang w:eastAsia="zh-CN"/>
              </w:rPr>
            </w:pPr>
            <w:r>
              <w:rPr>
                <w:rFonts w:hint="eastAsia" w:ascii="宋体" w:hAnsi="宋体"/>
                <w:sz w:val="18"/>
                <w:szCs w:val="18"/>
                <w:lang w:eastAsia="zh-CN"/>
              </w:rPr>
              <w:t>半金属</w:t>
            </w:r>
          </w:p>
          <w:p>
            <w:pPr>
              <w:pStyle w:val="529"/>
              <w:spacing w:line="350" w:lineRule="auto"/>
              <w:ind w:left="775" w:right="757"/>
              <w:rPr>
                <w:rFonts w:ascii="宋体"/>
                <w:sz w:val="18"/>
                <w:szCs w:val="18"/>
              </w:rPr>
            </w:pPr>
            <w:r>
              <w:rPr>
                <w:rFonts w:hint="eastAsia" w:ascii="宋体" w:hAnsi="宋体"/>
                <w:sz w:val="18"/>
                <w:szCs w:val="18"/>
              </w:rPr>
              <w:t>铁基粉末冶金铜基粉末冶金</w:t>
            </w:r>
          </w:p>
        </w:tc>
        <w:tc>
          <w:tcPr>
            <w:tcW w:w="4516" w:type="dxa"/>
            <w:tcBorders>
              <w:top w:val="single" w:color="000000" w:sz="4" w:space="0"/>
              <w:left w:val="nil"/>
              <w:bottom w:val="single" w:color="000000" w:sz="4" w:space="0"/>
              <w:right w:val="single" w:color="000000" w:sz="8" w:space="0"/>
            </w:tcBorders>
          </w:tcPr>
          <w:p>
            <w:pPr>
              <w:pStyle w:val="529"/>
              <w:spacing w:before="96"/>
              <w:ind w:left="319"/>
              <w:rPr>
                <w:rFonts w:ascii="宋体" w:hAnsi="宋体"/>
                <w:sz w:val="18"/>
                <w:szCs w:val="18"/>
              </w:rPr>
            </w:pPr>
            <w:r>
              <w:rPr>
                <w:rFonts w:hint="eastAsia" w:ascii="宋体" w:hAnsi="宋体"/>
                <w:sz w:val="18"/>
                <w:szCs w:val="18"/>
              </w:rPr>
              <w:t xml:space="preserve">工作压力 </w:t>
            </w:r>
            <w:r>
              <w:rPr>
                <w:i/>
                <w:sz w:val="18"/>
                <w:szCs w:val="18"/>
              </w:rPr>
              <w:t>p</w:t>
            </w:r>
            <w:r>
              <w:rPr>
                <w:rFonts w:hint="eastAsia" w:ascii="宋体" w:hAnsi="宋体"/>
                <w:sz w:val="18"/>
                <w:szCs w:val="18"/>
              </w:rPr>
              <w:t>≤</w:t>
            </w:r>
            <w:r>
              <w:rPr>
                <w:rFonts w:hint="eastAsia"/>
                <w:sz w:val="18"/>
                <w:szCs w:val="18"/>
                <w:lang w:val="en-US" w:eastAsia="zh-CN"/>
              </w:rPr>
              <w:t>4</w:t>
            </w:r>
            <w:r>
              <w:rPr>
                <w:sz w:val="18"/>
                <w:szCs w:val="18"/>
              </w:rPr>
              <w:t xml:space="preserve"> MPa</w:t>
            </w:r>
            <w:r>
              <w:rPr>
                <w:rFonts w:hint="eastAsia" w:ascii="宋体" w:hAnsi="宋体"/>
                <w:sz w:val="18"/>
                <w:szCs w:val="18"/>
              </w:rPr>
              <w:t>，应用温度范围</w:t>
            </w:r>
            <w:r>
              <w:rPr>
                <w:rFonts w:hint="eastAsia" w:ascii="宋体" w:hAnsi="宋体"/>
                <w:i/>
                <w:sz w:val="19"/>
                <w:szCs w:val="19"/>
              </w:rPr>
              <w:t>θ</w:t>
            </w:r>
            <w:r>
              <w:rPr>
                <w:position w:val="-3"/>
                <w:sz w:val="11"/>
                <w:szCs w:val="11"/>
              </w:rPr>
              <w:t>A</w:t>
            </w:r>
            <w:r>
              <w:rPr>
                <w:rFonts w:hint="eastAsia" w:ascii="宋体" w:hAnsi="宋体"/>
                <w:sz w:val="18"/>
                <w:szCs w:val="18"/>
              </w:rPr>
              <w:t>≤</w:t>
            </w:r>
            <w:r>
              <w:rPr>
                <w:sz w:val="18"/>
                <w:szCs w:val="18"/>
              </w:rPr>
              <w:t>400</w:t>
            </w:r>
            <w:r>
              <w:rPr>
                <w:rFonts w:hint="eastAsia" w:ascii="宋体" w:hAnsi="宋体"/>
                <w:sz w:val="18"/>
                <w:szCs w:val="18"/>
              </w:rPr>
              <w:t>℃，</w:t>
            </w:r>
          </w:p>
          <w:p>
            <w:pPr>
              <w:pStyle w:val="529"/>
              <w:spacing w:before="86"/>
              <w:ind w:left="111"/>
              <w:rPr>
                <w:rFonts w:ascii="宋体" w:hAnsi="宋体" w:eastAsia="Times New Roman"/>
                <w:sz w:val="18"/>
                <w:szCs w:val="18"/>
              </w:rPr>
            </w:pPr>
            <w:r>
              <w:rPr>
                <w:rFonts w:hint="eastAsia" w:ascii="宋体" w:hAnsi="宋体"/>
                <w:i/>
                <w:sz w:val="19"/>
                <w:szCs w:val="19"/>
              </w:rPr>
              <w:t>θ</w:t>
            </w:r>
            <w:r>
              <w:rPr>
                <w:position w:val="-3"/>
                <w:sz w:val="11"/>
                <w:szCs w:val="11"/>
              </w:rPr>
              <w:t>V</w:t>
            </w:r>
            <w:r>
              <w:rPr>
                <w:rFonts w:hint="eastAsia" w:ascii="宋体" w:hAnsi="宋体"/>
                <w:sz w:val="18"/>
                <w:szCs w:val="18"/>
              </w:rPr>
              <w:t>≤</w:t>
            </w:r>
            <w:r>
              <w:rPr>
                <w:sz w:val="18"/>
                <w:szCs w:val="18"/>
              </w:rPr>
              <w:t>250</w:t>
            </w:r>
            <w:r>
              <w:rPr>
                <w:rFonts w:hint="eastAsia" w:ascii="宋体" w:hAnsi="宋体"/>
                <w:sz w:val="18"/>
                <w:szCs w:val="18"/>
              </w:rPr>
              <w:t>℃</w:t>
            </w:r>
          </w:p>
          <w:p>
            <w:pPr>
              <w:pStyle w:val="529"/>
              <w:spacing w:before="97" w:line="213" w:lineRule="exact"/>
              <w:ind w:left="500"/>
              <w:rPr>
                <w:rFonts w:hint="default" w:eastAsia="宋体"/>
                <w:sz w:val="18"/>
                <w:szCs w:val="18"/>
                <w:lang w:val="en-US" w:eastAsia="zh-CN"/>
              </w:rPr>
            </w:pPr>
            <w:r>
              <w:rPr>
                <w:rFonts w:hint="eastAsia" w:ascii="宋体" w:hAnsi="宋体"/>
                <w:sz w:val="18"/>
                <w:szCs w:val="18"/>
              </w:rPr>
              <w:t>摩擦系数为</w:t>
            </w:r>
            <w:r>
              <w:rPr>
                <w:rFonts w:hint="eastAsia" w:ascii="宋体"/>
                <w:sz w:val="18"/>
                <w:szCs w:val="18"/>
              </w:rPr>
              <w:t xml:space="preserve"> </w:t>
            </w:r>
            <w:r>
              <w:rPr>
                <w:rFonts w:hint="eastAsia"/>
                <w:sz w:val="18"/>
                <w:szCs w:val="18"/>
                <w:lang w:val="en-US" w:eastAsia="zh-CN"/>
              </w:rPr>
              <w:t>≥0.3~0.35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2206" w:type="dxa"/>
            <w:tcBorders>
              <w:top w:val="single" w:color="000000" w:sz="4" w:space="0"/>
              <w:left w:val="single" w:color="000000" w:sz="8" w:space="0"/>
              <w:bottom w:val="single" w:color="000000" w:sz="4" w:space="0"/>
              <w:right w:val="single" w:color="000000" w:sz="4" w:space="0"/>
            </w:tcBorders>
          </w:tcPr>
          <w:p>
            <w:pPr>
              <w:pStyle w:val="529"/>
              <w:spacing w:before="106" w:line="214" w:lineRule="exact"/>
              <w:ind w:left="541" w:right="530"/>
              <w:jc w:val="center"/>
              <w:rPr>
                <w:rFonts w:ascii="宋体"/>
                <w:sz w:val="18"/>
                <w:szCs w:val="18"/>
              </w:rPr>
            </w:pPr>
            <w:r>
              <w:rPr>
                <w:rFonts w:hint="eastAsia" w:ascii="宋体" w:hAnsi="宋体"/>
                <w:sz w:val="18"/>
                <w:szCs w:val="18"/>
              </w:rPr>
              <w:t>内轴套</w:t>
            </w:r>
          </w:p>
        </w:tc>
        <w:tc>
          <w:tcPr>
            <w:tcW w:w="2625" w:type="dxa"/>
            <w:tcBorders>
              <w:top w:val="single" w:color="000000" w:sz="4" w:space="0"/>
              <w:left w:val="nil"/>
              <w:bottom w:val="single" w:color="000000" w:sz="4" w:space="0"/>
              <w:right w:val="single" w:color="000000" w:sz="4" w:space="0"/>
            </w:tcBorders>
          </w:tcPr>
          <w:p>
            <w:pPr>
              <w:pStyle w:val="529"/>
              <w:spacing w:before="128" w:line="192" w:lineRule="exact"/>
              <w:ind w:left="18"/>
              <w:jc w:val="center"/>
              <w:rPr>
                <w:sz w:val="18"/>
                <w:szCs w:val="18"/>
              </w:rPr>
            </w:pPr>
            <w:r>
              <w:rPr>
                <w:sz w:val="18"/>
                <w:szCs w:val="18"/>
              </w:rPr>
              <w:t>ZCuSn5Pb5Zn5</w:t>
            </w:r>
          </w:p>
        </w:tc>
        <w:tc>
          <w:tcPr>
            <w:tcW w:w="4516" w:type="dxa"/>
            <w:tcBorders>
              <w:top w:val="single" w:color="000000" w:sz="4" w:space="0"/>
              <w:left w:val="nil"/>
              <w:bottom w:val="single" w:color="000000" w:sz="4" w:space="0"/>
              <w:right w:val="single" w:color="000000" w:sz="8" w:space="0"/>
            </w:tcBorders>
          </w:tcPr>
          <w:p>
            <w:pPr>
              <w:pStyle w:val="529"/>
              <w:spacing w:before="128" w:line="192" w:lineRule="exact"/>
              <w:ind w:left="319"/>
              <w:rPr>
                <w:sz w:val="18"/>
                <w:szCs w:val="18"/>
              </w:rPr>
            </w:pPr>
            <w:r>
              <w:rPr>
                <w:sz w:val="18"/>
                <w:szCs w:val="18"/>
              </w:rPr>
              <w:t>GB</w:t>
            </w:r>
            <w:r>
              <w:rPr>
                <w:rFonts w:hint="eastAsia"/>
                <w:sz w:val="18"/>
                <w:szCs w:val="18"/>
                <w:lang w:val="en-US" w:eastAsia="zh-CN"/>
              </w:rPr>
              <w:t>/T</w:t>
            </w:r>
            <w:r>
              <w:rPr>
                <w:sz w:val="18"/>
                <w:szCs w:val="18"/>
              </w:rPr>
              <w:t xml:space="preserve"> 1176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8" w:hRule="atLeast"/>
        </w:trPr>
        <w:tc>
          <w:tcPr>
            <w:tcW w:w="2206" w:type="dxa"/>
            <w:tcBorders>
              <w:top w:val="single" w:color="000000" w:sz="4" w:space="0"/>
              <w:left w:val="single" w:color="000000" w:sz="8" w:space="0"/>
              <w:bottom w:val="single" w:color="000000" w:sz="8" w:space="0"/>
              <w:right w:val="single" w:color="000000" w:sz="4" w:space="0"/>
            </w:tcBorders>
          </w:tcPr>
          <w:p>
            <w:pPr>
              <w:pStyle w:val="529"/>
              <w:spacing w:before="106" w:line="212" w:lineRule="exact"/>
              <w:ind w:left="541" w:right="530"/>
              <w:jc w:val="center"/>
              <w:rPr>
                <w:rFonts w:ascii="宋体"/>
                <w:sz w:val="18"/>
                <w:szCs w:val="18"/>
              </w:rPr>
            </w:pPr>
            <w:r>
              <w:rPr>
                <w:rFonts w:hint="eastAsia" w:ascii="宋体" w:hAnsi="宋体"/>
                <w:sz w:val="18"/>
                <w:szCs w:val="18"/>
              </w:rPr>
              <w:t>蛇形弹簧外罩</w:t>
            </w:r>
          </w:p>
        </w:tc>
        <w:tc>
          <w:tcPr>
            <w:tcW w:w="2625" w:type="dxa"/>
            <w:tcBorders>
              <w:top w:val="single" w:color="000000" w:sz="4" w:space="0"/>
              <w:left w:val="nil"/>
              <w:bottom w:val="single" w:color="000000" w:sz="8" w:space="0"/>
              <w:right w:val="single" w:color="000000" w:sz="4" w:space="0"/>
            </w:tcBorders>
          </w:tcPr>
          <w:p>
            <w:pPr>
              <w:pStyle w:val="529"/>
              <w:tabs>
                <w:tab w:val="left" w:pos="287"/>
                <w:tab w:val="center" w:pos="1374"/>
              </w:tabs>
              <w:spacing w:before="128" w:line="191" w:lineRule="exact"/>
              <w:ind w:left="16"/>
              <w:jc w:val="left"/>
              <w:rPr>
                <w:rFonts w:hint="default" w:eastAsia="宋体"/>
                <w:sz w:val="18"/>
                <w:szCs w:val="18"/>
                <w:lang w:val="en-US" w:eastAsia="zh-CN"/>
              </w:rPr>
            </w:pPr>
            <w:r>
              <w:rPr>
                <w:rFonts w:hint="eastAsia"/>
                <w:color w:val="auto"/>
                <w:sz w:val="18"/>
                <w:szCs w:val="18"/>
                <w:lang w:val="en-US" w:eastAsia="zh-CN"/>
              </w:rPr>
              <w:tab/>
            </w:r>
            <w:r>
              <w:rPr>
                <w:rFonts w:hint="eastAsia"/>
                <w:color w:val="auto"/>
                <w:sz w:val="18"/>
                <w:szCs w:val="18"/>
                <w:lang w:val="en-US" w:eastAsia="zh-CN"/>
              </w:rPr>
              <w:t xml:space="preserve">     铸铝、</w:t>
            </w:r>
            <w:r>
              <w:rPr>
                <w:rFonts w:hint="eastAsia"/>
                <w:sz w:val="18"/>
                <w:szCs w:val="18"/>
                <w:lang w:val="en-US" w:eastAsia="zh-CN"/>
              </w:rPr>
              <w:t>Q235</w:t>
            </w:r>
            <w:bookmarkStart w:id="67" w:name="_GoBack"/>
            <w:bookmarkEnd w:id="67"/>
          </w:p>
        </w:tc>
        <w:tc>
          <w:tcPr>
            <w:tcW w:w="4516" w:type="dxa"/>
            <w:tcBorders>
              <w:top w:val="single" w:color="000000" w:sz="4" w:space="0"/>
              <w:left w:val="nil"/>
              <w:bottom w:val="single" w:color="000000" w:sz="8" w:space="0"/>
              <w:right w:val="single" w:color="000000" w:sz="8" w:space="0"/>
            </w:tcBorders>
          </w:tcPr>
          <w:p>
            <w:pPr>
              <w:pStyle w:val="529"/>
              <w:spacing w:before="128" w:line="191" w:lineRule="exact"/>
              <w:ind w:left="319"/>
              <w:rPr>
                <w:sz w:val="18"/>
                <w:szCs w:val="18"/>
              </w:rPr>
            </w:pPr>
            <w:r>
              <w:rPr>
                <w:sz w:val="18"/>
                <w:szCs w:val="18"/>
              </w:rPr>
              <w:t>GB</w:t>
            </w:r>
            <w:r>
              <w:rPr>
                <w:rFonts w:hint="eastAsia"/>
                <w:sz w:val="18"/>
                <w:szCs w:val="18"/>
                <w:lang w:val="en-US" w:eastAsia="zh-CN"/>
              </w:rPr>
              <w:t>/T</w:t>
            </w:r>
            <w:r>
              <w:rPr>
                <w:sz w:val="18"/>
                <w:szCs w:val="18"/>
              </w:rPr>
              <w:t xml:space="preserve"> 1591</w:t>
            </w:r>
          </w:p>
        </w:tc>
      </w:tr>
    </w:tbl>
    <w:p>
      <w:pPr>
        <w:pStyle w:val="260"/>
        <w:rPr>
          <w:rFonts w:ascii="宋体" w:eastAsia="宋体"/>
          <w:szCs w:val="20"/>
        </w:rPr>
      </w:pPr>
      <w:bookmarkStart w:id="35" w:name="_Toc108618393"/>
      <w:bookmarkStart w:id="36" w:name="_Toc108618450"/>
      <w:r>
        <w:rPr>
          <w:rFonts w:hint="eastAsia" w:ascii="宋体" w:eastAsia="宋体"/>
          <w:szCs w:val="20"/>
        </w:rPr>
        <w:t>蛇形弹簧表层及内部不允许有任何裂纹、结疤、划伤、夹杂等缺陷。</w:t>
      </w:r>
      <w:bookmarkEnd w:id="35"/>
      <w:bookmarkEnd w:id="36"/>
    </w:p>
    <w:p>
      <w:pPr>
        <w:pStyle w:val="260"/>
        <w:rPr>
          <w:rFonts w:ascii="宋体" w:eastAsia="宋体"/>
          <w:szCs w:val="20"/>
        </w:rPr>
      </w:pPr>
      <w:bookmarkStart w:id="37" w:name="_Toc108618451"/>
      <w:bookmarkStart w:id="38" w:name="_Toc108618394"/>
      <w:r>
        <w:rPr>
          <w:rFonts w:ascii="宋体" w:eastAsia="宋体"/>
          <w:szCs w:val="20"/>
        </w:rPr>
        <w:t>在高速运转工况下使用的联轴器应符合主机轴系要求，联轴器必须进行动平衡试验，其精度不低于主机的要求。</w:t>
      </w:r>
      <w:bookmarkEnd w:id="37"/>
      <w:bookmarkEnd w:id="38"/>
    </w:p>
    <w:p>
      <w:pPr>
        <w:pStyle w:val="260"/>
        <w:rPr>
          <w:rFonts w:ascii="宋体" w:eastAsia="宋体"/>
          <w:szCs w:val="20"/>
        </w:rPr>
      </w:pPr>
      <w:bookmarkStart w:id="39" w:name="_Toc108618453"/>
      <w:bookmarkStart w:id="40" w:name="_Toc108618396"/>
      <w:r>
        <w:rPr>
          <w:rFonts w:hint="eastAsia" w:ascii="宋体" w:eastAsia="宋体"/>
          <w:szCs w:val="20"/>
        </w:rPr>
        <w:t>摩擦材料应符合</w:t>
      </w:r>
      <w:r>
        <w:rPr>
          <w:rFonts w:hint="eastAsia" w:ascii="宋体" w:eastAsia="宋体"/>
          <w:szCs w:val="20"/>
          <w:lang w:eastAsia="zh-CN"/>
        </w:rPr>
        <w:t>《</w:t>
      </w:r>
      <w:r>
        <w:rPr>
          <w:rFonts w:hint="eastAsia" w:ascii="宋体" w:eastAsia="宋体"/>
          <w:szCs w:val="20"/>
        </w:rPr>
        <w:t>JB/T 12718 铜基粉末冶金喷撒摩擦片技术条件</w:t>
      </w:r>
      <w:r>
        <w:rPr>
          <w:rFonts w:hint="eastAsia" w:ascii="宋体" w:eastAsia="宋体"/>
          <w:szCs w:val="20"/>
          <w:lang w:eastAsia="zh-CN"/>
        </w:rPr>
        <w:t>》</w:t>
      </w:r>
      <w:r>
        <w:rPr>
          <w:rFonts w:hint="eastAsia" w:ascii="宋体" w:eastAsia="宋体"/>
          <w:szCs w:val="20"/>
        </w:rPr>
        <w:t>，不得有裂纹、缺口、分层、起泡等缺陷。</w:t>
      </w:r>
      <w:bookmarkEnd w:id="39"/>
      <w:bookmarkEnd w:id="40"/>
    </w:p>
    <w:p>
      <w:pPr>
        <w:pStyle w:val="260"/>
        <w:rPr>
          <w:rFonts w:ascii="宋体" w:eastAsia="宋体"/>
          <w:szCs w:val="20"/>
        </w:rPr>
      </w:pPr>
      <w:bookmarkStart w:id="41" w:name="_Toc108618397"/>
      <w:bookmarkStart w:id="42" w:name="_Toc108618454"/>
      <w:r>
        <w:rPr>
          <w:rFonts w:hint="eastAsia" w:ascii="宋体" w:eastAsia="宋体"/>
          <w:szCs w:val="20"/>
        </w:rPr>
        <w:t>联轴器在安装时</w:t>
      </w:r>
      <w:r>
        <w:rPr>
          <w:rFonts w:hint="eastAsia" w:ascii="宋体" w:eastAsia="宋体"/>
          <w:szCs w:val="20"/>
          <w:lang w:val="en-US" w:eastAsia="zh-CN"/>
        </w:rPr>
        <w:t>对螺钉需有有效防松措施</w:t>
      </w:r>
      <w:r>
        <w:rPr>
          <w:rFonts w:hint="eastAsia" w:ascii="宋体" w:eastAsia="宋体"/>
          <w:szCs w:val="20"/>
        </w:rPr>
        <w:t>。</w:t>
      </w:r>
      <w:bookmarkEnd w:id="41"/>
      <w:bookmarkEnd w:id="42"/>
    </w:p>
    <w:p>
      <w:pPr>
        <w:pStyle w:val="259"/>
        <w:rPr>
          <w:rFonts w:ascii="宋体" w:eastAsia="宋体"/>
        </w:rPr>
      </w:pPr>
      <w:bookmarkStart w:id="43" w:name="_Toc108618455"/>
      <w:bookmarkStart w:id="44" w:name="_Toc108618398"/>
      <w:bookmarkStart w:id="45" w:name="_Toc108618477"/>
      <w:r>
        <w:rPr>
          <w:rFonts w:hint="eastAsia" w:ascii="宋体" w:eastAsia="宋体"/>
        </w:rPr>
        <w:t>检验规则</w:t>
      </w:r>
      <w:bookmarkEnd w:id="43"/>
      <w:bookmarkEnd w:id="44"/>
      <w:bookmarkEnd w:id="45"/>
    </w:p>
    <w:p>
      <w:pPr>
        <w:pStyle w:val="260"/>
        <w:rPr>
          <w:rFonts w:ascii="宋体" w:eastAsia="宋体"/>
          <w:szCs w:val="20"/>
        </w:rPr>
      </w:pPr>
      <w:bookmarkStart w:id="46" w:name="_Toc108618399"/>
      <w:bookmarkStart w:id="47" w:name="_Toc108618456"/>
      <w:r>
        <w:rPr>
          <w:rFonts w:hint="eastAsia" w:ascii="宋体" w:eastAsia="宋体"/>
          <w:szCs w:val="20"/>
        </w:rPr>
        <w:t>联轴器应经制造厂质量检验部门检验合格，并附有质量合格证方可出厂。</w:t>
      </w:r>
      <w:bookmarkEnd w:id="46"/>
      <w:bookmarkEnd w:id="47"/>
    </w:p>
    <w:p>
      <w:pPr>
        <w:pStyle w:val="260"/>
        <w:rPr>
          <w:rFonts w:ascii="宋体" w:eastAsia="宋体"/>
          <w:szCs w:val="20"/>
        </w:rPr>
      </w:pPr>
      <w:bookmarkStart w:id="48" w:name="_Toc108618457"/>
      <w:bookmarkStart w:id="49" w:name="_Toc108618400"/>
      <w:r>
        <w:rPr>
          <w:rFonts w:hint="eastAsia" w:ascii="宋体" w:eastAsia="宋体"/>
          <w:szCs w:val="20"/>
        </w:rPr>
        <w:t>蛇形弹簧</w:t>
      </w:r>
      <w:r>
        <w:rPr>
          <w:rFonts w:hint="eastAsia" w:ascii="宋体" w:eastAsia="宋体"/>
          <w:szCs w:val="20"/>
          <w:lang w:val="en-US" w:eastAsia="zh-CN"/>
        </w:rPr>
        <w:t>和摩擦片</w:t>
      </w:r>
      <w:r>
        <w:rPr>
          <w:rFonts w:hint="eastAsia" w:ascii="宋体" w:eastAsia="宋体"/>
          <w:szCs w:val="20"/>
        </w:rPr>
        <w:t xml:space="preserve">应符合本标准 </w:t>
      </w:r>
      <w:r>
        <w:rPr>
          <w:rFonts w:hint="eastAsia" w:ascii="宋体" w:eastAsia="宋体"/>
          <w:szCs w:val="20"/>
          <w:lang w:val="en-US" w:eastAsia="zh-CN"/>
        </w:rPr>
        <w:t>4</w:t>
      </w:r>
      <w:r>
        <w:rPr>
          <w:rFonts w:ascii="宋体" w:eastAsia="宋体"/>
          <w:szCs w:val="20"/>
        </w:rPr>
        <w:t>.1</w:t>
      </w:r>
      <w:r>
        <w:rPr>
          <w:rFonts w:hint="eastAsia" w:ascii="宋体" w:eastAsia="宋体"/>
          <w:szCs w:val="20"/>
          <w:lang w:eastAsia="zh-CN"/>
        </w:rPr>
        <w:t>、</w:t>
      </w:r>
      <w:r>
        <w:rPr>
          <w:rFonts w:hint="eastAsia" w:ascii="宋体" w:eastAsia="宋体"/>
          <w:szCs w:val="20"/>
          <w:lang w:val="en-US" w:eastAsia="zh-CN"/>
        </w:rPr>
        <w:t>4</w:t>
      </w:r>
      <w:r>
        <w:rPr>
          <w:rFonts w:ascii="宋体" w:eastAsia="宋体"/>
          <w:szCs w:val="20"/>
        </w:rPr>
        <w:t>.2</w:t>
      </w:r>
      <w:r>
        <w:rPr>
          <w:rFonts w:hint="eastAsia" w:ascii="宋体" w:eastAsia="宋体"/>
          <w:szCs w:val="20"/>
          <w:lang w:val="en-US" w:eastAsia="zh-CN"/>
        </w:rPr>
        <w:t>和4.4</w:t>
      </w:r>
      <w:r>
        <w:rPr>
          <w:rFonts w:hint="eastAsia" w:ascii="宋体" w:eastAsia="宋体"/>
          <w:szCs w:val="20"/>
        </w:rPr>
        <w:t>条的规定，若蛇形弹簧</w:t>
      </w:r>
      <w:r>
        <w:rPr>
          <w:rFonts w:hint="eastAsia" w:ascii="宋体" w:eastAsia="宋体"/>
          <w:szCs w:val="20"/>
          <w:lang w:val="en-US" w:eastAsia="zh-CN"/>
        </w:rPr>
        <w:t>和摩擦片</w:t>
      </w:r>
      <w:r>
        <w:rPr>
          <w:rFonts w:hint="eastAsia" w:ascii="宋体" w:eastAsia="宋体"/>
          <w:szCs w:val="20"/>
        </w:rPr>
        <w:t>由专业厂制造提供 ，则应附有合格证。</w:t>
      </w:r>
      <w:bookmarkEnd w:id="48"/>
      <w:bookmarkEnd w:id="49"/>
    </w:p>
    <w:p>
      <w:pPr>
        <w:pStyle w:val="260"/>
        <w:rPr>
          <w:rFonts w:ascii="宋体" w:eastAsia="宋体"/>
          <w:szCs w:val="20"/>
        </w:rPr>
      </w:pPr>
      <w:bookmarkStart w:id="50" w:name="_Toc108618401"/>
      <w:bookmarkStart w:id="51" w:name="_Toc108618458"/>
      <w:r>
        <w:rPr>
          <w:rFonts w:hint="eastAsia" w:ascii="宋体" w:eastAsia="宋体"/>
          <w:szCs w:val="20"/>
        </w:rPr>
        <w:t>批量生产时，应进行抽检，其抽检方法由用户与生产厂协商。</w:t>
      </w:r>
      <w:bookmarkEnd w:id="50"/>
      <w:bookmarkEnd w:id="51"/>
    </w:p>
    <w:p>
      <w:pPr>
        <w:pStyle w:val="259"/>
        <w:rPr>
          <w:rFonts w:ascii="宋体" w:eastAsia="宋体"/>
        </w:rPr>
      </w:pPr>
      <w:bookmarkStart w:id="52" w:name="_Toc108618459"/>
      <w:bookmarkStart w:id="53" w:name="_Toc108618402"/>
      <w:bookmarkStart w:id="54" w:name="_Toc108618478"/>
      <w:r>
        <w:rPr>
          <w:rFonts w:hint="eastAsia" w:ascii="宋体" w:eastAsia="宋体"/>
        </w:rPr>
        <w:t>标志、包装、贮存</w:t>
      </w:r>
      <w:bookmarkEnd w:id="52"/>
      <w:bookmarkEnd w:id="53"/>
      <w:bookmarkEnd w:id="54"/>
    </w:p>
    <w:p>
      <w:pPr>
        <w:pStyle w:val="260"/>
        <w:rPr>
          <w:rFonts w:ascii="宋体" w:eastAsia="宋体"/>
          <w:szCs w:val="20"/>
        </w:rPr>
      </w:pPr>
      <w:bookmarkStart w:id="55" w:name="_Toc108618460"/>
      <w:bookmarkStart w:id="56" w:name="_Toc108618403"/>
      <w:r>
        <w:rPr>
          <w:rFonts w:hint="eastAsia" w:ascii="宋体" w:eastAsia="宋体"/>
          <w:szCs w:val="20"/>
        </w:rPr>
        <w:t>标志</w:t>
      </w:r>
      <w:bookmarkEnd w:id="55"/>
      <w:bookmarkEnd w:id="56"/>
    </w:p>
    <w:p>
      <w:pPr>
        <w:pStyle w:val="261"/>
        <w:spacing w:before="156" w:after="156"/>
        <w:rPr>
          <w:rFonts w:ascii="宋体" w:eastAsia="宋体"/>
          <w:szCs w:val="20"/>
        </w:rPr>
      </w:pPr>
      <w:bookmarkStart w:id="57" w:name="_Toc108618404"/>
      <w:r>
        <w:rPr>
          <w:rFonts w:hint="eastAsia" w:ascii="宋体" w:eastAsia="宋体"/>
          <w:szCs w:val="20"/>
        </w:rPr>
        <w:t>联轴器在明显部位打印型号标志。</w:t>
      </w:r>
      <w:bookmarkEnd w:id="57"/>
    </w:p>
    <w:p>
      <w:pPr>
        <w:pStyle w:val="261"/>
        <w:spacing w:before="156" w:after="156"/>
        <w:rPr>
          <w:rFonts w:ascii="宋体" w:eastAsia="宋体"/>
          <w:szCs w:val="20"/>
        </w:rPr>
      </w:pPr>
      <w:bookmarkStart w:id="58" w:name="_Toc108618405"/>
      <w:r>
        <w:rPr>
          <w:rFonts w:hint="eastAsia" w:ascii="宋体" w:eastAsia="宋体"/>
          <w:szCs w:val="20"/>
        </w:rPr>
        <w:t>联轴器的合格证应包括：</w:t>
      </w:r>
      <w:bookmarkEnd w:id="58"/>
    </w:p>
    <w:p>
      <w:pPr>
        <w:pStyle w:val="258"/>
        <w:ind w:firstLine="420"/>
      </w:pPr>
      <w:r>
        <w:rPr>
          <w:rFonts w:hint="eastAsia"/>
        </w:rPr>
        <w:t>a.联轴器型号、标准号；</w:t>
      </w:r>
    </w:p>
    <w:p>
      <w:pPr>
        <w:pStyle w:val="258"/>
        <w:ind w:firstLine="420"/>
      </w:pPr>
      <w:r>
        <w:rPr>
          <w:rFonts w:hint="eastAsia"/>
        </w:rPr>
        <w:t>b.制造厂名称；</w:t>
      </w:r>
    </w:p>
    <w:p>
      <w:pPr>
        <w:pStyle w:val="258"/>
        <w:ind w:firstLine="420"/>
      </w:pPr>
      <w:r>
        <w:rPr>
          <w:rFonts w:hint="eastAsia"/>
        </w:rPr>
        <w:t>c.检验合格标记；</w:t>
      </w:r>
    </w:p>
    <w:p>
      <w:pPr>
        <w:pStyle w:val="258"/>
        <w:ind w:firstLine="420"/>
      </w:pPr>
      <w:r>
        <w:rPr>
          <w:rFonts w:hint="eastAsia"/>
        </w:rPr>
        <w:t>d.出厂日期；</w:t>
      </w:r>
    </w:p>
    <w:p>
      <w:pPr>
        <w:pStyle w:val="258"/>
        <w:ind w:firstLine="420"/>
      </w:pPr>
      <w:r>
        <w:rPr>
          <w:rFonts w:hint="eastAsia"/>
        </w:rPr>
        <w:t>e.出厂编号。</w:t>
      </w:r>
    </w:p>
    <w:p>
      <w:pPr>
        <w:pStyle w:val="260"/>
        <w:rPr>
          <w:rFonts w:ascii="宋体" w:eastAsia="宋体"/>
          <w:szCs w:val="20"/>
        </w:rPr>
      </w:pPr>
      <w:bookmarkStart w:id="59" w:name="_Toc108618461"/>
      <w:bookmarkStart w:id="60" w:name="_Toc108618406"/>
      <w:r>
        <w:rPr>
          <w:rFonts w:hint="eastAsia" w:ascii="宋体" w:eastAsia="宋体"/>
          <w:szCs w:val="20"/>
        </w:rPr>
        <w:t>包装</w:t>
      </w:r>
      <w:bookmarkEnd w:id="59"/>
      <w:bookmarkEnd w:id="60"/>
    </w:p>
    <w:p>
      <w:pPr>
        <w:pStyle w:val="261"/>
        <w:spacing w:before="156" w:after="156"/>
        <w:rPr>
          <w:rFonts w:ascii="宋体" w:eastAsia="宋体"/>
          <w:szCs w:val="20"/>
        </w:rPr>
      </w:pPr>
      <w:bookmarkStart w:id="61" w:name="_Toc108618407"/>
      <w:r>
        <w:rPr>
          <w:rFonts w:hint="eastAsia" w:ascii="宋体" w:eastAsia="宋体"/>
          <w:szCs w:val="20"/>
        </w:rPr>
        <w:t>联轴器清洗后应按 GB 4879  的有关规定进行防锈包装。</w:t>
      </w:r>
      <w:bookmarkEnd w:id="61"/>
    </w:p>
    <w:p>
      <w:pPr>
        <w:pStyle w:val="261"/>
        <w:spacing w:before="156" w:after="156"/>
        <w:rPr>
          <w:rFonts w:ascii="宋体" w:eastAsia="宋体"/>
          <w:szCs w:val="20"/>
        </w:rPr>
      </w:pPr>
      <w:bookmarkStart w:id="62" w:name="_Toc108618408"/>
      <w:r>
        <w:rPr>
          <w:rFonts w:hint="eastAsia" w:ascii="宋体" w:eastAsia="宋体"/>
          <w:szCs w:val="20"/>
        </w:rPr>
        <w:t>防锈包装后联轴器应装入外包装箱，包装箱的尺寸符合 GB 4892 的规定。</w:t>
      </w:r>
      <w:bookmarkEnd w:id="62"/>
    </w:p>
    <w:p>
      <w:pPr>
        <w:pStyle w:val="261"/>
        <w:spacing w:before="156" w:after="156"/>
        <w:rPr>
          <w:rFonts w:ascii="宋体" w:eastAsia="宋体"/>
          <w:szCs w:val="20"/>
        </w:rPr>
      </w:pPr>
      <w:bookmarkStart w:id="63" w:name="_Toc108618409"/>
      <w:r>
        <w:rPr>
          <w:rFonts w:hint="eastAsia" w:ascii="宋体" w:eastAsia="宋体"/>
          <w:szCs w:val="20"/>
        </w:rPr>
        <w:t>包装木箱上的标志应符合 GB 191 和 GB 6388 的规定。</w:t>
      </w:r>
      <w:bookmarkEnd w:id="63"/>
    </w:p>
    <w:p>
      <w:pPr>
        <w:pStyle w:val="260"/>
        <w:rPr>
          <w:rFonts w:ascii="宋体" w:eastAsia="宋体"/>
          <w:szCs w:val="20"/>
        </w:rPr>
      </w:pPr>
      <w:bookmarkStart w:id="64" w:name="_Toc108618410"/>
      <w:bookmarkStart w:id="65" w:name="_Toc108618462"/>
      <w:r>
        <w:rPr>
          <w:rFonts w:hint="eastAsia" w:ascii="宋体" w:eastAsia="宋体"/>
          <w:szCs w:val="20"/>
        </w:rPr>
        <w:t>贮存</w:t>
      </w:r>
      <w:bookmarkEnd w:id="64"/>
      <w:bookmarkEnd w:id="65"/>
    </w:p>
    <w:p>
      <w:pPr>
        <w:pStyle w:val="258"/>
        <w:ind w:firstLine="420"/>
      </w:pPr>
      <w:r>
        <w:rPr>
          <w:rFonts w:hint="eastAsia"/>
        </w:rPr>
        <w:t>联轴器应存放在干燥、避免日晒、雨淋的场所，在存放期内应避免与酸、碱、有机溶剂等物质接</w:t>
      </w:r>
    </w:p>
    <w:p>
      <w:pPr>
        <w:pStyle w:val="258"/>
        <w:ind w:firstLine="0" w:firstLineChars="0"/>
      </w:pPr>
      <w:r>
        <w:rPr>
          <w:rFonts w:hint="eastAsia"/>
        </w:rPr>
        <w:t>触。</w:t>
      </w:r>
    </w:p>
    <w:p>
      <w:pPr>
        <w:pStyle w:val="258"/>
        <w:ind w:firstLine="0" w:firstLineChars="0"/>
        <w:sectPr>
          <w:headerReference r:id="rId11" w:type="default"/>
          <w:footerReference r:id="rId12" w:type="default"/>
          <w:pgSz w:w="11907" w:h="16839"/>
          <w:pgMar w:top="1417" w:right="1134" w:bottom="1134" w:left="1417" w:header="1417" w:footer="1134" w:gutter="0"/>
          <w:pgNumType w:start="1"/>
          <w:cols w:space="425" w:num="1"/>
          <w:docGrid w:type="lines" w:linePitch="312" w:charSpace="0"/>
        </w:sectPr>
      </w:pPr>
    </w:p>
    <w:p>
      <w:pPr>
        <w:spacing w:before="77"/>
        <w:ind w:right="965"/>
        <w:jc w:val="center"/>
        <w:rPr>
          <w:rFonts w:hAnsi="宋体" w:cs="宋体"/>
          <w:b/>
          <w:sz w:val="21"/>
          <w:szCs w:val="21"/>
        </w:rPr>
      </w:pPr>
      <w:r>
        <w:rPr>
          <w:rFonts w:hint="eastAsia" w:ascii="宋体" w:hAnsi="宋体" w:cs="宋体"/>
          <w:sz w:val="21"/>
          <w:szCs w:val="21"/>
        </w:rPr>
        <w:t>附</w:t>
      </w:r>
      <w:r>
        <w:rPr>
          <w:rFonts w:hint="eastAsia" w:ascii="宋体" w:hAnsi="宋体" w:cs="宋体"/>
          <w:sz w:val="21"/>
          <w:szCs w:val="21"/>
        </w:rPr>
        <w:tab/>
      </w:r>
      <w:r>
        <w:rPr>
          <w:rFonts w:hint="eastAsia" w:ascii="宋体" w:hAnsi="宋体" w:cs="宋体"/>
          <w:sz w:val="21"/>
          <w:szCs w:val="21"/>
        </w:rPr>
        <w:t>录</w:t>
      </w:r>
      <w:r>
        <w:rPr>
          <w:rFonts w:hint="eastAsia" w:ascii="宋体" w:hAnsi="宋体" w:cs="宋体"/>
          <w:sz w:val="21"/>
          <w:szCs w:val="21"/>
        </w:rPr>
        <w:tab/>
      </w:r>
      <w:r>
        <w:rPr>
          <w:rFonts w:hAnsi="宋体" w:cs="宋体"/>
          <w:b/>
          <w:sz w:val="21"/>
          <w:szCs w:val="21"/>
        </w:rPr>
        <w:t>A</w:t>
      </w:r>
    </w:p>
    <w:p>
      <w:pPr>
        <w:spacing w:before="96"/>
        <w:ind w:right="893"/>
        <w:jc w:val="center"/>
        <w:rPr>
          <w:rFonts w:ascii="宋体" w:hAnsi="宋体" w:cs="宋体"/>
          <w:sz w:val="21"/>
          <w:szCs w:val="21"/>
        </w:rPr>
      </w:pPr>
      <w:r>
        <w:rPr>
          <w:rFonts w:hint="eastAsia" w:ascii="宋体" w:hAnsi="宋体" w:cs="宋体"/>
          <w:sz w:val="21"/>
          <w:szCs w:val="21"/>
        </w:rPr>
        <w:t>联轴器的选用说明</w:t>
      </w:r>
    </w:p>
    <w:p>
      <w:pPr>
        <w:spacing w:before="46"/>
        <w:ind w:right="952"/>
        <w:jc w:val="center"/>
        <w:rPr>
          <w:rFonts w:ascii="宋体" w:hAnsi="宋体" w:cs="宋体"/>
          <w:sz w:val="21"/>
          <w:szCs w:val="21"/>
        </w:rPr>
      </w:pPr>
      <w:r>
        <w:rPr>
          <w:rFonts w:hint="eastAsia" w:ascii="宋体" w:hAnsi="宋体" w:cs="宋体"/>
          <w:sz w:val="21"/>
          <w:szCs w:val="21"/>
        </w:rPr>
        <w:t>（参考件）</w:t>
      </w:r>
    </w:p>
    <w:p>
      <w:pPr>
        <w:spacing w:before="9"/>
        <w:rPr>
          <w:rFonts w:ascii="宋体" w:hAnsi="宋体" w:cs="宋体"/>
          <w:sz w:val="25"/>
          <w:szCs w:val="25"/>
        </w:rPr>
      </w:pPr>
      <w:r>
        <w:rPr>
          <w:rFonts w:hint="eastAsia" w:ascii="宋体" w:hAnsi="宋体" w:cs="宋体"/>
          <w:sz w:val="25"/>
          <w:szCs w:val="25"/>
        </w:rPr>
        <w:t xml:space="preserve"> </w:t>
      </w:r>
    </w:p>
    <w:p>
      <w:pPr>
        <w:spacing w:before="77"/>
        <w:ind w:left="158"/>
        <w:rPr>
          <w:rFonts w:ascii="宋体" w:hAnsi="宋体" w:cs="宋体"/>
          <w:sz w:val="21"/>
          <w:szCs w:val="21"/>
        </w:rPr>
      </w:pPr>
      <w:r>
        <w:rPr>
          <w:rFonts w:hAnsi="宋体" w:cs="宋体"/>
          <w:b/>
          <w:sz w:val="21"/>
          <w:szCs w:val="21"/>
        </w:rPr>
        <w:t>A1</w:t>
      </w:r>
      <w:r>
        <w:rPr>
          <w:rFonts w:hAnsi="宋体" w:cs="宋体"/>
          <w:b/>
          <w:sz w:val="21"/>
          <w:szCs w:val="21"/>
        </w:rPr>
        <w:tab/>
      </w:r>
      <w:r>
        <w:rPr>
          <w:rFonts w:hint="eastAsia" w:ascii="宋体" w:hAnsi="宋体" w:cs="宋体"/>
          <w:sz w:val="21"/>
          <w:szCs w:val="21"/>
        </w:rPr>
        <w:t>联轴器是根据载荷情况、计算转矩、工作转速选定的。</w:t>
      </w:r>
    </w:p>
    <w:p>
      <w:pPr>
        <w:spacing w:before="91"/>
        <w:ind w:left="158"/>
        <w:rPr>
          <w:rFonts w:ascii="宋体"/>
          <w:sz w:val="21"/>
          <w:szCs w:val="21"/>
        </w:rPr>
      </w:pPr>
      <w:r>
        <w:rPr>
          <w:b/>
          <w:sz w:val="21"/>
          <w:szCs w:val="21"/>
        </w:rPr>
        <w:t>A2</w:t>
      </w:r>
      <w:r>
        <w:rPr>
          <w:b/>
          <w:sz w:val="21"/>
          <w:szCs w:val="21"/>
        </w:rPr>
        <w:tab/>
      </w:r>
      <w:r>
        <w:rPr>
          <w:rFonts w:hint="eastAsia" w:ascii="宋体" w:hAnsi="宋体"/>
          <w:sz w:val="21"/>
          <w:szCs w:val="21"/>
        </w:rPr>
        <w:t>计算转矩：</w:t>
      </w:r>
    </w:p>
    <w:p>
      <w:pPr>
        <w:jc w:val="center"/>
        <w:rPr>
          <w:i/>
        </w:rPr>
      </w:pPr>
      <m:oMathPara>
        <m:oMath>
          <m:sSub>
            <m:sSubPr>
              <m:ctrlPr>
                <w:rPr>
                  <w:rFonts w:ascii="Cambria Math" w:hAnsi="Cambria Math"/>
                  <w:i/>
                </w:rPr>
              </m:ctrlPr>
            </m:sSubPr>
            <m:e>
              <m:r>
                <m:rPr/>
                <w:rPr>
                  <w:rFonts w:ascii="Cambria Math" w:hAnsi="Cambria Math"/>
                </w:rPr>
                <m:t>T</m:t>
              </m:r>
              <m:ctrlPr>
                <w:rPr>
                  <w:rFonts w:ascii="Cambria Math" w:hAnsi="Cambria Math"/>
                  <w:i/>
                </w:rPr>
              </m:ctrlPr>
            </m:e>
            <m:sub>
              <m:r>
                <m:rPr/>
                <w:rPr>
                  <w:rFonts w:ascii="Cambria Math" w:hAnsi="Cambria Math"/>
                </w:rPr>
                <m:t>C</m:t>
              </m:r>
              <m:ctrlPr>
                <w:rPr>
                  <w:rFonts w:ascii="Cambria Math" w:hAnsi="Cambria Math"/>
                  <w:i/>
                </w:rPr>
              </m:ctrlPr>
            </m:sub>
          </m:sSub>
          <m:r>
            <m:rPr/>
            <w:rPr>
              <w:rFonts w:ascii="Cambria Math" w:hAnsi="Cambria Math"/>
            </w:rPr>
            <m:t>=9550</m:t>
          </m:r>
          <m:r>
            <m:rPr/>
            <w:rPr>
              <w:rFonts w:hint="eastAsia" w:ascii="Cambria Math" w:hAnsi="Cambria Math"/>
            </w:rPr>
            <m:t>×</m:t>
          </m:r>
          <m:f>
            <m:fPr>
              <m:ctrlPr>
                <w:rPr>
                  <w:rFonts w:ascii="Cambria Math" w:hAnsi="Cambria Math"/>
                  <w:i/>
                </w:rPr>
              </m:ctrlPr>
            </m:fPr>
            <m:num>
              <m:r>
                <m:rPr/>
                <w:rPr>
                  <w:rFonts w:ascii="Cambria Math" w:hAnsi="Cambria Math"/>
                </w:rPr>
                <m:t>PK</m:t>
              </m:r>
              <m:ctrlPr>
                <w:rPr>
                  <w:rFonts w:ascii="Cambria Math" w:hAnsi="Cambria Math"/>
                  <w:i/>
                </w:rPr>
              </m:ctrlPr>
            </m:num>
            <m:den>
              <m:r>
                <m:rPr/>
                <w:rPr>
                  <w:rFonts w:hint="eastAsia" w:ascii="Cambria Math" w:hAnsi="Cambria Math"/>
                </w:rPr>
                <m:t>n</m:t>
              </m:r>
              <m:ctrlPr>
                <w:rPr>
                  <w:rFonts w:ascii="Cambria Math" w:hAnsi="Cambria Math"/>
                  <w:i/>
                </w:rPr>
              </m:ctrlPr>
            </m:den>
          </m:f>
        </m:oMath>
      </m:oMathPara>
    </w:p>
    <w:p>
      <w:pPr>
        <w:pStyle w:val="258"/>
        <w:ind w:firstLine="199" w:firstLineChars="95"/>
      </w:pPr>
      <w:r>
        <w:rPr>
          <w:rFonts w:hint="eastAsia"/>
        </w:rPr>
        <w:t xml:space="preserve">式中：Tc——计算转矩，N·m； </w:t>
      </w:r>
    </w:p>
    <w:p>
      <w:pPr>
        <w:pStyle w:val="258"/>
        <w:ind w:firstLine="840" w:firstLineChars="400"/>
      </w:pPr>
      <w:r>
        <w:rPr>
          <w:rFonts w:hint="eastAsia"/>
        </w:rPr>
        <w:t xml:space="preserve">P——驱动功率，kW； </w:t>
      </w:r>
    </w:p>
    <w:p>
      <w:pPr>
        <w:pStyle w:val="258"/>
        <w:ind w:firstLine="840" w:firstLineChars="400"/>
      </w:pPr>
      <w:r>
        <w:rPr>
          <w:rFonts w:hint="eastAsia"/>
        </w:rPr>
        <w:t xml:space="preserve">n—— 工作转速，r/min； </w:t>
      </w:r>
    </w:p>
    <w:p>
      <w:pPr>
        <w:pStyle w:val="258"/>
        <w:ind w:firstLine="840" w:firstLineChars="400"/>
      </w:pPr>
      <w:r>
        <w:rPr>
          <w:rFonts w:hint="eastAsia"/>
        </w:rPr>
        <w:t>K——工况系数，由表 A1 查得。</w:t>
      </w:r>
    </w:p>
    <w:p>
      <w:pPr>
        <w:pStyle w:val="258"/>
        <w:ind w:firstLine="211" w:firstLineChars="100"/>
      </w:pPr>
      <w:r>
        <w:rPr>
          <w:rFonts w:hint="eastAsia" w:ascii="Times New Roman"/>
          <w:b/>
          <w:szCs w:val="21"/>
        </w:rPr>
        <w:t>A3</w:t>
      </w:r>
      <w:r>
        <w:rPr>
          <w:rFonts w:hint="eastAsia"/>
        </w:rPr>
        <w:t>根据联轴器的计算转矩和工作转速以及轴端轴径，从表 1 中选定联轴器型号，并验算安全转矩是否符合要求。</w:t>
      </w:r>
    </w:p>
    <w:p>
      <w:pPr>
        <w:pStyle w:val="258"/>
        <w:ind w:firstLine="210" w:firstLineChars="100"/>
        <w:jc w:val="center"/>
      </w:pPr>
      <w:r>
        <w:rPr>
          <w:rFonts w:hint="eastAsia"/>
        </w:rPr>
        <w:t>表 A1</w:t>
      </w:r>
      <w:r>
        <w:rPr>
          <w:rFonts w:hint="eastAsia"/>
        </w:rPr>
        <w:tab/>
      </w:r>
      <w:r>
        <w:rPr>
          <w:rFonts w:hint="eastAsia"/>
        </w:rPr>
        <w:t>工况系数 K</w:t>
      </w:r>
    </w:p>
    <w:tbl>
      <w:tblPr>
        <w:tblStyle w:val="88"/>
        <w:tblW w:w="9240" w:type="dxa"/>
        <w:tblInd w:w="27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762"/>
        <w:gridCol w:w="1869"/>
        <w:gridCol w:w="1870"/>
        <w:gridCol w:w="1869"/>
        <w:gridCol w:w="18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762" w:type="dxa"/>
            <w:vMerge w:val="restart"/>
            <w:tcBorders>
              <w:top w:val="single" w:color="000000" w:sz="8" w:space="0"/>
              <w:left w:val="single" w:color="000000" w:sz="8" w:space="0"/>
              <w:bottom w:val="single" w:color="000000" w:sz="4" w:space="0"/>
              <w:right w:val="single" w:color="000000" w:sz="4" w:space="0"/>
            </w:tcBorders>
          </w:tcPr>
          <w:p>
            <w:pPr>
              <w:pStyle w:val="529"/>
              <w:spacing w:before="2"/>
              <w:rPr>
                <w:i/>
                <w:sz w:val="27"/>
                <w:szCs w:val="27"/>
              </w:rPr>
            </w:pPr>
          </w:p>
          <w:p>
            <w:pPr>
              <w:pStyle w:val="529"/>
              <w:ind w:left="590" w:right="577"/>
              <w:jc w:val="center"/>
              <w:rPr>
                <w:rFonts w:ascii="宋体"/>
                <w:sz w:val="18"/>
                <w:szCs w:val="18"/>
              </w:rPr>
            </w:pPr>
            <w:r>
              <w:rPr>
                <w:rFonts w:hint="eastAsia" w:ascii="宋体" w:hAnsi="宋体"/>
                <w:sz w:val="18"/>
                <w:szCs w:val="18"/>
              </w:rPr>
              <w:t>原动机</w:t>
            </w:r>
          </w:p>
        </w:tc>
        <w:tc>
          <w:tcPr>
            <w:tcW w:w="7478" w:type="dxa"/>
            <w:gridSpan w:val="4"/>
            <w:tcBorders>
              <w:top w:val="single" w:color="000000" w:sz="8" w:space="0"/>
              <w:left w:val="nil"/>
              <w:bottom w:val="single" w:color="000000" w:sz="4" w:space="0"/>
              <w:right w:val="single" w:color="000000" w:sz="8" w:space="0"/>
            </w:tcBorders>
          </w:tcPr>
          <w:p>
            <w:pPr>
              <w:pStyle w:val="529"/>
              <w:spacing w:before="128" w:line="213" w:lineRule="exact"/>
              <w:ind w:left="21"/>
              <w:jc w:val="center"/>
              <w:rPr>
                <w:rFonts w:ascii="宋体"/>
                <w:sz w:val="18"/>
                <w:szCs w:val="18"/>
              </w:rPr>
            </w:pPr>
            <w:r>
              <w:rPr>
                <w:rFonts w:hint="eastAsia" w:ascii="宋体" w:hAnsi="宋体"/>
                <w:sz w:val="18"/>
                <w:szCs w:val="18"/>
              </w:rPr>
              <w:t>工</w:t>
            </w:r>
            <w:r>
              <w:rPr>
                <w:rFonts w:hint="eastAsia" w:ascii="宋体"/>
                <w:sz w:val="18"/>
                <w:szCs w:val="18"/>
              </w:rPr>
              <w:tab/>
            </w:r>
            <w:r>
              <w:rPr>
                <w:rFonts w:hint="eastAsia" w:ascii="宋体" w:hAnsi="宋体"/>
                <w:sz w:val="18"/>
                <w:szCs w:val="18"/>
              </w:rPr>
              <w:t>作</w:t>
            </w:r>
            <w:r>
              <w:rPr>
                <w:rFonts w:hint="eastAsia" w:ascii="宋体"/>
                <w:sz w:val="18"/>
                <w:szCs w:val="18"/>
              </w:rPr>
              <w:tab/>
            </w:r>
            <w:r>
              <w:rPr>
                <w:rFonts w:hint="eastAsia" w:ascii="宋体" w:hAnsi="宋体"/>
                <w:sz w:val="18"/>
                <w:szCs w:val="18"/>
              </w:rPr>
              <w:t>机</w:t>
            </w:r>
            <w:r>
              <w:rPr>
                <w:rFonts w:hint="eastAsia" w:ascii="宋体"/>
                <w:sz w:val="18"/>
                <w:szCs w:val="18"/>
              </w:rPr>
              <w:tab/>
            </w:r>
            <w:r>
              <w:rPr>
                <w:rFonts w:hint="eastAsia" w:ascii="宋体" w:hAnsi="宋体"/>
                <w:sz w:val="18"/>
                <w:szCs w:val="18"/>
              </w:rPr>
              <w:t>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762" w:type="dxa"/>
            <w:vMerge w:val="continue"/>
            <w:tcBorders>
              <w:top w:val="single" w:color="000000" w:sz="8" w:space="0"/>
              <w:left w:val="single" w:color="000000" w:sz="8" w:space="0"/>
              <w:bottom w:val="single" w:color="000000" w:sz="4" w:space="0"/>
              <w:right w:val="single" w:color="000000" w:sz="4" w:space="0"/>
            </w:tcBorders>
            <w:vAlign w:val="center"/>
          </w:tcPr>
          <w:p>
            <w:pPr>
              <w:widowControl/>
              <w:autoSpaceDE/>
              <w:autoSpaceDN/>
              <w:rPr>
                <w:rFonts w:ascii="宋体"/>
                <w:sz w:val="18"/>
                <w:szCs w:val="18"/>
              </w:rPr>
            </w:pPr>
          </w:p>
        </w:tc>
        <w:tc>
          <w:tcPr>
            <w:tcW w:w="1869" w:type="dxa"/>
            <w:tcBorders>
              <w:top w:val="single" w:color="000000" w:sz="4" w:space="0"/>
              <w:left w:val="nil"/>
              <w:bottom w:val="single" w:color="000000" w:sz="4" w:space="0"/>
              <w:right w:val="single" w:color="000000" w:sz="4" w:space="0"/>
            </w:tcBorders>
          </w:tcPr>
          <w:p>
            <w:pPr>
              <w:pStyle w:val="529"/>
              <w:spacing w:before="127" w:line="213" w:lineRule="exact"/>
              <w:ind w:left="602" w:right="586"/>
              <w:jc w:val="center"/>
              <w:rPr>
                <w:rFonts w:ascii="宋体" w:hAnsi="宋体"/>
                <w:sz w:val="18"/>
                <w:szCs w:val="18"/>
              </w:rPr>
            </w:pPr>
            <w:r>
              <w:rPr>
                <w:rFonts w:hint="eastAsia" w:ascii="宋体" w:hAnsi="宋体"/>
                <w:sz w:val="18"/>
                <w:szCs w:val="18"/>
              </w:rPr>
              <w:t>Ⅰ 类</w:t>
            </w:r>
          </w:p>
        </w:tc>
        <w:tc>
          <w:tcPr>
            <w:tcW w:w="1870" w:type="dxa"/>
            <w:tcBorders>
              <w:top w:val="single" w:color="000000" w:sz="4" w:space="0"/>
              <w:left w:val="nil"/>
              <w:bottom w:val="single" w:color="000000" w:sz="4" w:space="0"/>
              <w:right w:val="single" w:color="000000" w:sz="4" w:space="0"/>
            </w:tcBorders>
          </w:tcPr>
          <w:p>
            <w:pPr>
              <w:pStyle w:val="529"/>
              <w:spacing w:before="127" w:line="213" w:lineRule="exact"/>
              <w:ind w:left="692" w:right="678"/>
              <w:jc w:val="center"/>
              <w:rPr>
                <w:rFonts w:ascii="宋体" w:hAnsi="宋体"/>
                <w:sz w:val="18"/>
                <w:szCs w:val="18"/>
              </w:rPr>
            </w:pPr>
            <w:r>
              <w:rPr>
                <w:rFonts w:hint="eastAsia" w:ascii="宋体" w:hAnsi="宋体"/>
                <w:sz w:val="18"/>
                <w:szCs w:val="18"/>
              </w:rPr>
              <w:t>Ⅱ 类</w:t>
            </w:r>
          </w:p>
        </w:tc>
        <w:tc>
          <w:tcPr>
            <w:tcW w:w="1869" w:type="dxa"/>
            <w:tcBorders>
              <w:top w:val="single" w:color="000000" w:sz="4" w:space="0"/>
              <w:left w:val="nil"/>
              <w:bottom w:val="single" w:color="000000" w:sz="4" w:space="0"/>
              <w:right w:val="single" w:color="000000" w:sz="4" w:space="0"/>
            </w:tcBorders>
          </w:tcPr>
          <w:p>
            <w:pPr>
              <w:pStyle w:val="529"/>
              <w:spacing w:before="127" w:line="213" w:lineRule="exact"/>
              <w:ind w:left="600" w:right="586"/>
              <w:jc w:val="center"/>
              <w:rPr>
                <w:rFonts w:ascii="宋体" w:hAnsi="宋体"/>
                <w:sz w:val="18"/>
                <w:szCs w:val="18"/>
              </w:rPr>
            </w:pPr>
            <w:r>
              <w:rPr>
                <w:rFonts w:hint="eastAsia" w:ascii="宋体" w:hAnsi="宋体"/>
                <w:sz w:val="18"/>
                <w:szCs w:val="18"/>
              </w:rPr>
              <w:t>Ⅲ 类</w:t>
            </w:r>
          </w:p>
        </w:tc>
        <w:tc>
          <w:tcPr>
            <w:tcW w:w="1870" w:type="dxa"/>
            <w:tcBorders>
              <w:top w:val="single" w:color="000000" w:sz="4" w:space="0"/>
              <w:left w:val="nil"/>
              <w:bottom w:val="single" w:color="000000" w:sz="4" w:space="0"/>
              <w:right w:val="single" w:color="000000" w:sz="8" w:space="0"/>
            </w:tcBorders>
          </w:tcPr>
          <w:p>
            <w:pPr>
              <w:pStyle w:val="529"/>
              <w:spacing w:before="127" w:line="213" w:lineRule="exact"/>
              <w:ind w:left="340" w:right="323"/>
              <w:jc w:val="center"/>
              <w:rPr>
                <w:rFonts w:ascii="宋体" w:hAnsi="宋体"/>
                <w:sz w:val="18"/>
                <w:szCs w:val="18"/>
              </w:rPr>
            </w:pPr>
            <w:r>
              <w:rPr>
                <w:rFonts w:hint="eastAsia" w:ascii="宋体" w:hAnsi="宋体"/>
                <w:sz w:val="18"/>
                <w:szCs w:val="18"/>
              </w:rPr>
              <w:t>Ⅳ 类</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9" w:hRule="atLeast"/>
        </w:trPr>
        <w:tc>
          <w:tcPr>
            <w:tcW w:w="1762" w:type="dxa"/>
            <w:tcBorders>
              <w:top w:val="single" w:color="000000" w:sz="4" w:space="0"/>
              <w:left w:val="single" w:color="000000" w:sz="8" w:space="0"/>
              <w:bottom w:val="single" w:color="000000" w:sz="8" w:space="0"/>
              <w:right w:val="single" w:color="000000" w:sz="4" w:space="0"/>
            </w:tcBorders>
          </w:tcPr>
          <w:p>
            <w:pPr>
              <w:pStyle w:val="529"/>
              <w:spacing w:before="127" w:line="212" w:lineRule="exact"/>
              <w:ind w:left="590" w:right="577"/>
              <w:jc w:val="center"/>
              <w:rPr>
                <w:rFonts w:ascii="宋体"/>
                <w:sz w:val="18"/>
                <w:szCs w:val="18"/>
              </w:rPr>
            </w:pPr>
            <w:r>
              <w:rPr>
                <w:rFonts w:hint="eastAsia" w:ascii="宋体" w:hAnsi="宋体"/>
                <w:sz w:val="18"/>
                <w:szCs w:val="18"/>
              </w:rPr>
              <w:t>电动机</w:t>
            </w:r>
          </w:p>
        </w:tc>
        <w:tc>
          <w:tcPr>
            <w:tcW w:w="1869" w:type="dxa"/>
            <w:tcBorders>
              <w:top w:val="single" w:color="000000" w:sz="4" w:space="0"/>
              <w:left w:val="nil"/>
              <w:bottom w:val="single" w:color="000000" w:sz="8" w:space="0"/>
              <w:right w:val="single" w:color="000000" w:sz="4" w:space="0"/>
            </w:tcBorders>
          </w:tcPr>
          <w:p>
            <w:pPr>
              <w:pStyle w:val="529"/>
              <w:spacing w:before="148" w:line="191" w:lineRule="exact"/>
              <w:ind w:left="603" w:right="586"/>
              <w:jc w:val="center"/>
              <w:rPr>
                <w:sz w:val="18"/>
                <w:szCs w:val="18"/>
              </w:rPr>
            </w:pPr>
            <w:r>
              <w:rPr>
                <w:sz w:val="18"/>
                <w:szCs w:val="18"/>
              </w:rPr>
              <w:t>1.7</w:t>
            </w:r>
          </w:p>
        </w:tc>
        <w:tc>
          <w:tcPr>
            <w:tcW w:w="1870" w:type="dxa"/>
            <w:tcBorders>
              <w:top w:val="single" w:color="000000" w:sz="4" w:space="0"/>
              <w:left w:val="nil"/>
              <w:bottom w:val="single" w:color="000000" w:sz="8" w:space="0"/>
              <w:right w:val="single" w:color="000000" w:sz="4" w:space="0"/>
            </w:tcBorders>
          </w:tcPr>
          <w:p>
            <w:pPr>
              <w:pStyle w:val="529"/>
              <w:spacing w:before="148" w:line="191" w:lineRule="exact"/>
              <w:ind w:left="692" w:right="677"/>
              <w:jc w:val="center"/>
              <w:rPr>
                <w:sz w:val="18"/>
                <w:szCs w:val="18"/>
              </w:rPr>
            </w:pPr>
            <w:r>
              <w:rPr>
                <w:sz w:val="18"/>
                <w:szCs w:val="18"/>
              </w:rPr>
              <w:t>1.9</w:t>
            </w:r>
          </w:p>
        </w:tc>
        <w:tc>
          <w:tcPr>
            <w:tcW w:w="1869" w:type="dxa"/>
            <w:tcBorders>
              <w:top w:val="single" w:color="000000" w:sz="4" w:space="0"/>
              <w:left w:val="nil"/>
              <w:bottom w:val="single" w:color="000000" w:sz="8" w:space="0"/>
              <w:right w:val="single" w:color="000000" w:sz="4" w:space="0"/>
            </w:tcBorders>
          </w:tcPr>
          <w:p>
            <w:pPr>
              <w:pStyle w:val="529"/>
              <w:spacing w:before="148" w:line="191" w:lineRule="exact"/>
              <w:ind w:left="601" w:right="586"/>
              <w:jc w:val="center"/>
              <w:rPr>
                <w:sz w:val="18"/>
                <w:szCs w:val="18"/>
              </w:rPr>
            </w:pPr>
            <w:r>
              <w:rPr>
                <w:sz w:val="18"/>
                <w:szCs w:val="18"/>
              </w:rPr>
              <w:t>2.3</w:t>
            </w:r>
          </w:p>
        </w:tc>
        <w:tc>
          <w:tcPr>
            <w:tcW w:w="1870" w:type="dxa"/>
            <w:tcBorders>
              <w:top w:val="single" w:color="000000" w:sz="4" w:space="0"/>
              <w:left w:val="nil"/>
              <w:bottom w:val="single" w:color="000000" w:sz="8" w:space="0"/>
              <w:right w:val="single" w:color="000000" w:sz="8" w:space="0"/>
            </w:tcBorders>
          </w:tcPr>
          <w:p>
            <w:pPr>
              <w:pStyle w:val="529"/>
              <w:spacing w:before="148" w:line="191" w:lineRule="exact"/>
              <w:ind w:left="340" w:right="322"/>
              <w:jc w:val="center"/>
              <w:rPr>
                <w:sz w:val="18"/>
                <w:szCs w:val="18"/>
              </w:rPr>
            </w:pPr>
            <w:r>
              <w:rPr>
                <w:sz w:val="18"/>
                <w:szCs w:val="18"/>
              </w:rPr>
              <w:t>3.1</w:t>
            </w:r>
          </w:p>
        </w:tc>
      </w:tr>
    </w:tbl>
    <w:p>
      <w:pPr>
        <w:spacing w:before="90"/>
        <w:ind w:left="158"/>
        <w:rPr>
          <w:rFonts w:ascii="宋体"/>
          <w:sz w:val="21"/>
          <w:szCs w:val="21"/>
        </w:rPr>
      </w:pPr>
      <w:r>
        <w:rPr>
          <w:b/>
          <w:sz w:val="21"/>
          <w:szCs w:val="21"/>
        </w:rPr>
        <w:t>A4</w:t>
      </w:r>
      <w:r>
        <w:rPr>
          <w:b/>
          <w:sz w:val="21"/>
          <w:szCs w:val="21"/>
        </w:rPr>
        <w:tab/>
      </w:r>
      <w:r>
        <w:rPr>
          <w:rFonts w:hint="eastAsia" w:ascii="宋体" w:hAnsi="宋体"/>
          <w:sz w:val="21"/>
          <w:szCs w:val="21"/>
        </w:rPr>
        <w:t>工作机械分类</w:t>
      </w:r>
    </w:p>
    <w:p>
      <w:pPr>
        <w:spacing w:before="91" w:line="319" w:lineRule="auto"/>
        <w:ind w:left="578" w:hanging="1"/>
        <w:rPr>
          <w:rFonts w:ascii="宋体" w:hAnsi="宋体" w:cs="宋体"/>
          <w:sz w:val="21"/>
          <w:szCs w:val="21"/>
        </w:rPr>
      </w:pPr>
      <w:r>
        <w:rPr>
          <w:rFonts w:hint="eastAsia" w:ascii="宋体" w:hAnsi="宋体" w:cs="宋体"/>
          <w:sz w:val="21"/>
          <w:szCs w:val="21"/>
        </w:rPr>
        <w:t>Ⅰ 类： 转矩变化中等的机械，如搅拌机、增压器、有飞轮的压缩机、冲床等。</w:t>
      </w:r>
    </w:p>
    <w:p>
      <w:pPr>
        <w:spacing w:before="91" w:line="319" w:lineRule="auto"/>
        <w:ind w:left="578" w:hanging="1"/>
        <w:rPr>
          <w:rFonts w:ascii="宋体" w:hAnsi="宋体" w:cs="宋体"/>
          <w:sz w:val="21"/>
          <w:szCs w:val="21"/>
        </w:rPr>
      </w:pPr>
      <w:r>
        <w:rPr>
          <w:rFonts w:hint="eastAsia" w:ascii="宋体" w:hAnsi="宋体" w:cs="宋体"/>
          <w:sz w:val="21"/>
          <w:szCs w:val="21"/>
        </w:rPr>
        <w:t>Ⅱ 类： 转矩变化和冲击载荷较小的机械，如织布机、拖拉机、机车等。</w:t>
      </w:r>
    </w:p>
    <w:p>
      <w:pPr>
        <w:spacing w:before="91" w:line="319" w:lineRule="auto"/>
        <w:ind w:left="578" w:hanging="1"/>
      </w:pPr>
      <w:r>
        <w:t>Ⅲ 类： 转矩变化和冲击载荷中等的机械，如破碎机、清砂滚筒机等。</w:t>
      </w:r>
    </w:p>
    <w:p>
      <w:pPr>
        <w:spacing w:before="91" w:line="319" w:lineRule="auto"/>
        <w:ind w:left="578" w:hanging="1"/>
        <w:rPr>
          <w:rFonts w:ascii="宋体" w:hAnsi="宋体" w:cs="宋体"/>
          <w:sz w:val="21"/>
          <w:szCs w:val="21"/>
        </w:rPr>
      </w:pPr>
      <w:r>
        <w:t>Ⅳ 类： 转矩变化和冲击载荷较大的机械，如升降机、轧钢机等。</w:t>
      </w:r>
    </w:p>
    <w:p>
      <w:pPr>
        <w:pStyle w:val="258"/>
        <w:ind w:firstLine="210" w:firstLineChars="100"/>
      </w:pPr>
    </w:p>
    <w:p>
      <w:pPr>
        <w:pStyle w:val="258"/>
        <w:ind w:firstLine="0" w:firstLineChars="0"/>
        <w:jc w:val="center"/>
        <w:rPr>
          <w:rFonts w:hAnsi="宋体"/>
        </w:rPr>
      </w:pPr>
      <w:bookmarkStart w:id="66" w:name="终结线"/>
      <w:bookmarkEnd w:id="66"/>
      <w:r>
        <w:rPr>
          <w:rFonts w:hint="eastAsia" w:ascii="黑体" w:hAnsi="黑体" w:eastAsia="黑体"/>
          <w:b/>
        </w:rPr>
        <w:t>━━━━━━━━━━━</w:t>
      </w: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Britannic Bold">
    <w:panose1 w:val="020B0903060703020204"/>
    <w:charset w:val="00"/>
    <w:family w:val="swiss"/>
    <w:pitch w:val="default"/>
    <w:sig w:usb0="00000003"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Arial Unicode MS">
    <w:panose1 w:val="020B0604020202020204"/>
    <w:charset w:val="86"/>
    <w:family w:val="swiss"/>
    <w:pitch w:val="default"/>
    <w:sig w:usb0="F7FFAEFF" w:usb1="F9DFFFFF" w:usb2="0000007F" w:usb3="00000000" w:csb0="203F01FF" w:csb1="DFFF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51"/>
      <w:ind w:right="360" w:firstLine="360"/>
      <w:rPr>
        <w:rStyle w:val="234"/>
      </w:rP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right="22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ind w:right="22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rPr>
        <w:rFonts w:hint="eastAsia"/>
      </w:rPr>
      <w:t>JB/T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pPr>
    <w:r>
      <w:rPr>
        <w:rFonts w:hint="eastAsia"/>
      </w:rPr>
      <w:t>JB/T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rPr>
        <w:rFonts w:hint="eastAsia"/>
      </w:rPr>
      <w:t>JB/T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rPr>
        <w:rFonts w:hint="eastAsia"/>
      </w:rPr>
      <w:t>JB/T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14:cntxtalts w14:val="0"/>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2A8F7113"/>
    <w:multiLevelType w:val="multilevel"/>
    <w:tmpl w:val="2A8F7113"/>
    <w:lvl w:ilvl="0" w:tentative="0">
      <w:start w:val="1"/>
      <w:numFmt w:val="upperLetter"/>
      <w:pStyle w:val="348"/>
      <w:suff w:val="space"/>
      <w:lvlText w:val="%1"/>
      <w:lvlJc w:val="left"/>
      <w:pPr>
        <w:ind w:left="0" w:firstLine="0"/>
      </w:pPr>
      <w:rPr>
        <w:rFonts w:hint="eastAsia"/>
      </w:rPr>
    </w:lvl>
    <w:lvl w:ilvl="1" w:tentative="0">
      <w:start w:val="1"/>
      <w:numFmt w:val="decimal"/>
      <w:pStyle w:val="281"/>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7">
    <w:nsid w:val="32F04FB2"/>
    <w:multiLevelType w:val="multilevel"/>
    <w:tmpl w:val="32F04FB2"/>
    <w:lvl w:ilvl="0" w:tentative="0">
      <w:start w:val="1"/>
      <w:numFmt w:val="lowerLetter"/>
      <w:pStyle w:val="52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1">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9641F7A"/>
    <w:multiLevelType w:val="multilevel"/>
    <w:tmpl w:val="59641F7A"/>
    <w:lvl w:ilvl="0" w:tentative="0">
      <w:start w:val="1"/>
      <w:numFmt w:val="decimal"/>
      <w:pStyle w:val="524"/>
      <w:suff w:val="nothing"/>
      <w:lvlText w:val="[%1] "/>
      <w:lvlJc w:val="left"/>
      <w:pPr>
        <w:ind w:left="0" w:firstLine="0"/>
      </w:pPr>
      <w:rPr>
        <w:rFonts w:hint="eastAsia" w:asci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4">
    <w:nsid w:val="60B55DC2"/>
    <w:multiLevelType w:val="multilevel"/>
    <w:tmpl w:val="60B55DC2"/>
    <w:lvl w:ilvl="0" w:tentative="0">
      <w:start w:val="1"/>
      <w:numFmt w:val="upperLetter"/>
      <w:pStyle w:val="347"/>
      <w:lvlText w:val="%1"/>
      <w:lvlJc w:val="left"/>
      <w:pPr>
        <w:tabs>
          <w:tab w:val="left" w:pos="0"/>
        </w:tabs>
        <w:ind w:left="0" w:firstLine="0"/>
      </w:pPr>
      <w:rPr>
        <w:rFonts w:hint="eastAsia"/>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14:cntxtalts w14:val="0"/>
      </w:rPr>
    </w:lvl>
    <w:lvl w:ilvl="2" w:tentative="0">
      <w:start w:val="1"/>
      <w:numFmt w:val="none"/>
      <w:pStyle w:val="317"/>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5">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CEA2025"/>
    <w:multiLevelType w:val="multilevel"/>
    <w:tmpl w:val="6CEA2025"/>
    <w:lvl w:ilvl="0" w:tentative="0">
      <w:start w:val="1"/>
      <w:numFmt w:val="none"/>
      <w:pStyle w:val="52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8">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9">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5"/>
  </w:num>
  <w:num w:numId="13">
    <w:abstractNumId w:val="24"/>
  </w:num>
  <w:num w:numId="14">
    <w:abstractNumId w:val="16"/>
  </w:num>
  <w:num w:numId="15">
    <w:abstractNumId w:val="29"/>
  </w:num>
  <w:num w:numId="16">
    <w:abstractNumId w:val="13"/>
  </w:num>
  <w:num w:numId="17">
    <w:abstractNumId w:val="19"/>
  </w:num>
  <w:num w:numId="18">
    <w:abstractNumId w:val="23"/>
  </w:num>
  <w:num w:numId="19">
    <w:abstractNumId w:val="12"/>
  </w:num>
  <w:num w:numId="20">
    <w:abstractNumId w:val="21"/>
  </w:num>
  <w:num w:numId="21">
    <w:abstractNumId w:val="27"/>
  </w:num>
  <w:num w:numId="22">
    <w:abstractNumId w:val="10"/>
  </w:num>
  <w:num w:numId="23">
    <w:abstractNumId w:val="20"/>
  </w:num>
  <w:num w:numId="24">
    <w:abstractNumId w:val="28"/>
  </w:num>
  <w:num w:numId="25">
    <w:abstractNumId w:val="14"/>
  </w:num>
  <w:num w:numId="26">
    <w:abstractNumId w:val="18"/>
  </w:num>
  <w:num w:numId="27">
    <w:abstractNumId w:val="11"/>
  </w:num>
  <w:num w:numId="28">
    <w:abstractNumId w:val="26"/>
  </w:num>
  <w:num w:numId="29">
    <w:abstractNumId w:val="2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formatting="1" w:enforcement="0"/>
  <w:defaultTabStop w:val="210"/>
  <w:evenAndOddHeaders w:val="1"/>
  <w:drawingGridHorizontalSpacing w:val="1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JkYjg2YjIwMWQ4NTQ1M2Q2ZjA5OGFmYjU3NWUyNGEifQ=="/>
  </w:docVars>
  <w:rsids>
    <w:rsidRoot w:val="001D419C"/>
    <w:rsid w:val="00001413"/>
    <w:rsid w:val="00006548"/>
    <w:rsid w:val="00027BD3"/>
    <w:rsid w:val="00031EEE"/>
    <w:rsid w:val="00036B39"/>
    <w:rsid w:val="000372EA"/>
    <w:rsid w:val="00040BBF"/>
    <w:rsid w:val="00043421"/>
    <w:rsid w:val="00050E91"/>
    <w:rsid w:val="00053FB5"/>
    <w:rsid w:val="00075DD9"/>
    <w:rsid w:val="00076F59"/>
    <w:rsid w:val="0009271F"/>
    <w:rsid w:val="0009648F"/>
    <w:rsid w:val="000A568D"/>
    <w:rsid w:val="000A6E5F"/>
    <w:rsid w:val="000B6ECB"/>
    <w:rsid w:val="000C21DC"/>
    <w:rsid w:val="000C2EFF"/>
    <w:rsid w:val="000D2D03"/>
    <w:rsid w:val="000E2B29"/>
    <w:rsid w:val="000E7B1D"/>
    <w:rsid w:val="000F1341"/>
    <w:rsid w:val="00123BF9"/>
    <w:rsid w:val="00127602"/>
    <w:rsid w:val="00144633"/>
    <w:rsid w:val="001517CF"/>
    <w:rsid w:val="00164C6D"/>
    <w:rsid w:val="00170B1F"/>
    <w:rsid w:val="00172236"/>
    <w:rsid w:val="001748CC"/>
    <w:rsid w:val="0017737E"/>
    <w:rsid w:val="001830DE"/>
    <w:rsid w:val="001A5BF9"/>
    <w:rsid w:val="001C2054"/>
    <w:rsid w:val="001D419C"/>
    <w:rsid w:val="001D5AA4"/>
    <w:rsid w:val="001D71BA"/>
    <w:rsid w:val="001E5A95"/>
    <w:rsid w:val="001F0E09"/>
    <w:rsid w:val="001F724D"/>
    <w:rsid w:val="00216264"/>
    <w:rsid w:val="00227E52"/>
    <w:rsid w:val="002310FD"/>
    <w:rsid w:val="00235CB0"/>
    <w:rsid w:val="00245A17"/>
    <w:rsid w:val="00247E6D"/>
    <w:rsid w:val="00267674"/>
    <w:rsid w:val="00277D91"/>
    <w:rsid w:val="00282FBE"/>
    <w:rsid w:val="00287FD8"/>
    <w:rsid w:val="00290905"/>
    <w:rsid w:val="002917C0"/>
    <w:rsid w:val="002A3BE2"/>
    <w:rsid w:val="002A4DD0"/>
    <w:rsid w:val="002A6B18"/>
    <w:rsid w:val="002B778D"/>
    <w:rsid w:val="002C04A0"/>
    <w:rsid w:val="002C6C4A"/>
    <w:rsid w:val="002E08C1"/>
    <w:rsid w:val="002E5F3F"/>
    <w:rsid w:val="002F1862"/>
    <w:rsid w:val="00303CA5"/>
    <w:rsid w:val="00316CBA"/>
    <w:rsid w:val="00324802"/>
    <w:rsid w:val="00337CA1"/>
    <w:rsid w:val="003578B1"/>
    <w:rsid w:val="00366B99"/>
    <w:rsid w:val="00397925"/>
    <w:rsid w:val="003A4F7B"/>
    <w:rsid w:val="003B65E2"/>
    <w:rsid w:val="003C5C82"/>
    <w:rsid w:val="003D636C"/>
    <w:rsid w:val="003E7CE2"/>
    <w:rsid w:val="003F2DA8"/>
    <w:rsid w:val="003F603C"/>
    <w:rsid w:val="003F764E"/>
    <w:rsid w:val="00405B77"/>
    <w:rsid w:val="00406CC1"/>
    <w:rsid w:val="00407D23"/>
    <w:rsid w:val="0041207A"/>
    <w:rsid w:val="00424F88"/>
    <w:rsid w:val="00436ECC"/>
    <w:rsid w:val="004414E6"/>
    <w:rsid w:val="00447DDB"/>
    <w:rsid w:val="004548A9"/>
    <w:rsid w:val="0046160C"/>
    <w:rsid w:val="004619AC"/>
    <w:rsid w:val="00463A10"/>
    <w:rsid w:val="00465B7B"/>
    <w:rsid w:val="00466FF2"/>
    <w:rsid w:val="00467339"/>
    <w:rsid w:val="004826C9"/>
    <w:rsid w:val="0048668C"/>
    <w:rsid w:val="00490088"/>
    <w:rsid w:val="004A3243"/>
    <w:rsid w:val="004D0182"/>
    <w:rsid w:val="004D5BF2"/>
    <w:rsid w:val="0050545B"/>
    <w:rsid w:val="005134E3"/>
    <w:rsid w:val="00515AC9"/>
    <w:rsid w:val="005175BF"/>
    <w:rsid w:val="00517D40"/>
    <w:rsid w:val="00520DEA"/>
    <w:rsid w:val="00521E61"/>
    <w:rsid w:val="005272AE"/>
    <w:rsid w:val="005322CC"/>
    <w:rsid w:val="00532D32"/>
    <w:rsid w:val="0053303D"/>
    <w:rsid w:val="00534928"/>
    <w:rsid w:val="00562526"/>
    <w:rsid w:val="00573966"/>
    <w:rsid w:val="00573CAA"/>
    <w:rsid w:val="00596BBE"/>
    <w:rsid w:val="005A35D5"/>
    <w:rsid w:val="005A406C"/>
    <w:rsid w:val="005C19E3"/>
    <w:rsid w:val="005D203A"/>
    <w:rsid w:val="005D5966"/>
    <w:rsid w:val="00601445"/>
    <w:rsid w:val="00603182"/>
    <w:rsid w:val="00611BD0"/>
    <w:rsid w:val="0061695B"/>
    <w:rsid w:val="006213B6"/>
    <w:rsid w:val="00630366"/>
    <w:rsid w:val="00630EC5"/>
    <w:rsid w:val="0065094C"/>
    <w:rsid w:val="00674639"/>
    <w:rsid w:val="00677E34"/>
    <w:rsid w:val="00681844"/>
    <w:rsid w:val="006A01D7"/>
    <w:rsid w:val="006B643E"/>
    <w:rsid w:val="006D12A2"/>
    <w:rsid w:val="006D6D2B"/>
    <w:rsid w:val="006E740A"/>
    <w:rsid w:val="006E7E4F"/>
    <w:rsid w:val="006F1FF9"/>
    <w:rsid w:val="006F20D7"/>
    <w:rsid w:val="007064A5"/>
    <w:rsid w:val="007141B1"/>
    <w:rsid w:val="00715BD0"/>
    <w:rsid w:val="00727842"/>
    <w:rsid w:val="0073641E"/>
    <w:rsid w:val="00743CC7"/>
    <w:rsid w:val="0074732A"/>
    <w:rsid w:val="00757528"/>
    <w:rsid w:val="00767B2F"/>
    <w:rsid w:val="00773A5E"/>
    <w:rsid w:val="00776408"/>
    <w:rsid w:val="0078233D"/>
    <w:rsid w:val="00792486"/>
    <w:rsid w:val="00792DBE"/>
    <w:rsid w:val="00795E45"/>
    <w:rsid w:val="007D2FAA"/>
    <w:rsid w:val="007E0206"/>
    <w:rsid w:val="007E3F4F"/>
    <w:rsid w:val="007F69B9"/>
    <w:rsid w:val="00800A29"/>
    <w:rsid w:val="00811C33"/>
    <w:rsid w:val="00846D16"/>
    <w:rsid w:val="00852FD6"/>
    <w:rsid w:val="00862997"/>
    <w:rsid w:val="00863677"/>
    <w:rsid w:val="0086798F"/>
    <w:rsid w:val="00867C2D"/>
    <w:rsid w:val="008708FD"/>
    <w:rsid w:val="008C0296"/>
    <w:rsid w:val="008C5347"/>
    <w:rsid w:val="008D2560"/>
    <w:rsid w:val="008D383F"/>
    <w:rsid w:val="008E1AE0"/>
    <w:rsid w:val="008E351F"/>
    <w:rsid w:val="00901DA3"/>
    <w:rsid w:val="0091784D"/>
    <w:rsid w:val="009535DF"/>
    <w:rsid w:val="009555C7"/>
    <w:rsid w:val="0095659D"/>
    <w:rsid w:val="009676B1"/>
    <w:rsid w:val="009721AF"/>
    <w:rsid w:val="00984705"/>
    <w:rsid w:val="00995610"/>
    <w:rsid w:val="009A2C2B"/>
    <w:rsid w:val="009C0704"/>
    <w:rsid w:val="009C682F"/>
    <w:rsid w:val="009D19E4"/>
    <w:rsid w:val="009E0625"/>
    <w:rsid w:val="009E723F"/>
    <w:rsid w:val="009F7CDF"/>
    <w:rsid w:val="00A329C9"/>
    <w:rsid w:val="00A342E2"/>
    <w:rsid w:val="00A35C5B"/>
    <w:rsid w:val="00A40CF5"/>
    <w:rsid w:val="00A470A7"/>
    <w:rsid w:val="00A473CC"/>
    <w:rsid w:val="00A832D8"/>
    <w:rsid w:val="00A87239"/>
    <w:rsid w:val="00A94542"/>
    <w:rsid w:val="00AA4903"/>
    <w:rsid w:val="00AA4BDA"/>
    <w:rsid w:val="00AB12B4"/>
    <w:rsid w:val="00AC06BB"/>
    <w:rsid w:val="00AC3ACC"/>
    <w:rsid w:val="00AD7ECC"/>
    <w:rsid w:val="00AE108D"/>
    <w:rsid w:val="00AE3FF9"/>
    <w:rsid w:val="00AE547B"/>
    <w:rsid w:val="00AF2B0D"/>
    <w:rsid w:val="00AF2DD6"/>
    <w:rsid w:val="00AF4B94"/>
    <w:rsid w:val="00B01D8B"/>
    <w:rsid w:val="00B0338D"/>
    <w:rsid w:val="00B0682B"/>
    <w:rsid w:val="00B06B22"/>
    <w:rsid w:val="00B06F9F"/>
    <w:rsid w:val="00B13E76"/>
    <w:rsid w:val="00B226E1"/>
    <w:rsid w:val="00B23075"/>
    <w:rsid w:val="00B37C0E"/>
    <w:rsid w:val="00B454CA"/>
    <w:rsid w:val="00B55871"/>
    <w:rsid w:val="00B565EB"/>
    <w:rsid w:val="00B614B1"/>
    <w:rsid w:val="00B74D02"/>
    <w:rsid w:val="00B807AF"/>
    <w:rsid w:val="00B90349"/>
    <w:rsid w:val="00BB5BF7"/>
    <w:rsid w:val="00BC6C4C"/>
    <w:rsid w:val="00BE027D"/>
    <w:rsid w:val="00BF3DB8"/>
    <w:rsid w:val="00BF533F"/>
    <w:rsid w:val="00C01946"/>
    <w:rsid w:val="00C12F1C"/>
    <w:rsid w:val="00C22264"/>
    <w:rsid w:val="00C231D9"/>
    <w:rsid w:val="00C26FF1"/>
    <w:rsid w:val="00C30CAE"/>
    <w:rsid w:val="00C417D4"/>
    <w:rsid w:val="00C7294C"/>
    <w:rsid w:val="00C7721B"/>
    <w:rsid w:val="00C80B64"/>
    <w:rsid w:val="00C825D9"/>
    <w:rsid w:val="00C82D66"/>
    <w:rsid w:val="00CA1496"/>
    <w:rsid w:val="00CA612B"/>
    <w:rsid w:val="00CA6A4E"/>
    <w:rsid w:val="00CB5BB7"/>
    <w:rsid w:val="00CC19EC"/>
    <w:rsid w:val="00CE0378"/>
    <w:rsid w:val="00CF740D"/>
    <w:rsid w:val="00D10F52"/>
    <w:rsid w:val="00D20260"/>
    <w:rsid w:val="00D32102"/>
    <w:rsid w:val="00D40B6F"/>
    <w:rsid w:val="00D57726"/>
    <w:rsid w:val="00D679FB"/>
    <w:rsid w:val="00D77681"/>
    <w:rsid w:val="00DA6082"/>
    <w:rsid w:val="00DB79A4"/>
    <w:rsid w:val="00DC300E"/>
    <w:rsid w:val="00DC5920"/>
    <w:rsid w:val="00DD42C1"/>
    <w:rsid w:val="00DE6C5C"/>
    <w:rsid w:val="00DE79D1"/>
    <w:rsid w:val="00DF3719"/>
    <w:rsid w:val="00E05C6A"/>
    <w:rsid w:val="00E05E73"/>
    <w:rsid w:val="00E12E32"/>
    <w:rsid w:val="00E245C7"/>
    <w:rsid w:val="00E307EE"/>
    <w:rsid w:val="00E30917"/>
    <w:rsid w:val="00E33A22"/>
    <w:rsid w:val="00E376DF"/>
    <w:rsid w:val="00E558DE"/>
    <w:rsid w:val="00E6055B"/>
    <w:rsid w:val="00E638E4"/>
    <w:rsid w:val="00E73319"/>
    <w:rsid w:val="00E83142"/>
    <w:rsid w:val="00E87A23"/>
    <w:rsid w:val="00E96E93"/>
    <w:rsid w:val="00ED1474"/>
    <w:rsid w:val="00ED14A6"/>
    <w:rsid w:val="00ED7098"/>
    <w:rsid w:val="00EE4858"/>
    <w:rsid w:val="00EE4A1A"/>
    <w:rsid w:val="00F172FB"/>
    <w:rsid w:val="00F17B6A"/>
    <w:rsid w:val="00F17B95"/>
    <w:rsid w:val="00F252F0"/>
    <w:rsid w:val="00F25CA4"/>
    <w:rsid w:val="00F3590F"/>
    <w:rsid w:val="00F66499"/>
    <w:rsid w:val="00F73EF2"/>
    <w:rsid w:val="00F8041E"/>
    <w:rsid w:val="00F81E41"/>
    <w:rsid w:val="00F863B5"/>
    <w:rsid w:val="00FD74B3"/>
    <w:rsid w:val="00FE15CE"/>
    <w:rsid w:val="28C1007B"/>
    <w:rsid w:val="30A03DF4"/>
    <w:rsid w:val="39834BFD"/>
    <w:rsid w:val="435A77FD"/>
    <w:rsid w:val="521D29D9"/>
    <w:rsid w:val="573D2CAD"/>
    <w:rsid w:val="67F63626"/>
    <w:rsid w:val="7C125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qFormat="1" w:uiPriority="99" w:name="index 2"/>
    <w:lsdException w:uiPriority="99" w:name="index 3"/>
    <w:lsdException w:qFormat="1" w:uiPriority="99" w:name="index 4"/>
    <w:lsdException w:qFormat="1" w:uiPriority="99" w:name="index 5"/>
    <w:lsdException w:qFormat="1" w:uiPriority="99" w:name="index 6"/>
    <w:lsdException w:uiPriority="99" w:name="index 7"/>
    <w:lsdException w:qFormat="1" w:uiPriority="99" w:name="index 8"/>
    <w:lsdException w:uiPriority="99" w:name="index 9"/>
    <w:lsdException w:qFormat="1" w:unhideWhenUsed="0" w:uiPriority="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uiPriority="99" w:name="List"/>
    <w:lsdException w:qFormat="1" w:uiPriority="99" w:name="List Bullet"/>
    <w:lsdException w:qFormat="1" w:uiPriority="99" w:name="List Number"/>
    <w:lsdException w:uiPriority="99" w:name="List 2"/>
    <w:lsdException w:qFormat="1" w:uiPriority="99" w:name="List 3"/>
    <w:lsdException w:qFormat="1" w:uiPriority="99" w:name="List 4"/>
    <w:lsdException w:qFormat="1" w:uiPriority="99" w:name="List 5"/>
    <w:lsdException w:uiPriority="99" w:name="List Bullet 2"/>
    <w:lsdException w:qFormat="1" w:uiPriority="99" w:name="List Bullet 3"/>
    <w:lsdException w:qFormat="1" w:uiPriority="99" w:name="List Bullet 4"/>
    <w:lsdException w:uiPriority="99" w:name="List Bullet 5"/>
    <w:lsdException w:qFormat="1" w:uiPriority="99" w:name="List Number 2"/>
    <w:lsdException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uiPriority="99" w:name="Signature"/>
    <w:lsdException w:qFormat="1" w:uiPriority="1" w:name="Default Paragraph Font"/>
    <w:lsdException w:qFormat="1" w:uiPriority="99" w:semiHidden="0" w:name="Body Text"/>
    <w:lsdException w:qFormat="1" w:uiPriority="99" w:name="Body Text Indent"/>
    <w:lsdException w:qFormat="1" w:uiPriority="99" w:name="List Continue"/>
    <w:lsdException w:qFormat="1" w:uiPriority="99" w:name="List Continue 2"/>
    <w:lsdException w:qFormat="1" w:uiPriority="99" w:name="List Continue 3"/>
    <w:lsdException w:uiPriority="99" w:name="List Continue 4"/>
    <w:lsdException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uiPriority="99" w:name="Body Text Indent 2"/>
    <w:lsdException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autoSpaceDE w:val="0"/>
      <w:autoSpaceDN w:val="0"/>
    </w:pPr>
    <w:rPr>
      <w:rFonts w:ascii="Times New Roman" w:hAnsi="Times New Roman" w:eastAsia="宋体" w:cs="Times New Roman"/>
      <w:sz w:val="22"/>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qFormat/>
    <w:uiPriority w:val="39"/>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semiHidden/>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2"/>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uiPriority w:val="99"/>
    <w:pPr>
      <w:numPr>
        <w:ilvl w:val="0"/>
        <w:numId w:val="6"/>
      </w:numPr>
      <w:contextualSpacing/>
    </w:pPr>
  </w:style>
  <w:style w:type="paragraph" w:styleId="43">
    <w:name w:val="List 2"/>
    <w:basedOn w:val="1"/>
    <w:semiHidden/>
    <w:unhideWhenUsed/>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uiPriority w:val="99"/>
    <w:rPr>
      <w:rFonts w:ascii="宋体" w:hAnsi="Courier New" w:cs="Courier New"/>
      <w:szCs w:val="21"/>
    </w:rPr>
  </w:style>
  <w:style w:type="paragraph" w:styleId="50">
    <w:name w:val="List Bullet 5"/>
    <w:basedOn w:val="1"/>
    <w:semiHidden/>
    <w:unhideWhenUsed/>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semiHidden/>
    <w:unhideWhenUsed/>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uiPriority w:val="99"/>
    <w:pPr>
      <w:spacing w:after="120" w:line="480" w:lineRule="auto"/>
      <w:ind w:left="420" w:leftChars="200"/>
    </w:pPr>
  </w:style>
  <w:style w:type="paragraph" w:styleId="56">
    <w:name w:val="endnote text"/>
    <w:basedOn w:val="1"/>
    <w:link w:val="471"/>
    <w:semiHidden/>
    <w:unhideWhenUsed/>
    <w:qFormat/>
    <w:uiPriority w:val="99"/>
    <w:pPr>
      <w:snapToGrid w:val="0"/>
    </w:pPr>
  </w:style>
  <w:style w:type="paragraph" w:styleId="57">
    <w:name w:val="List Continue 5"/>
    <w:basedOn w:val="1"/>
    <w:semiHidden/>
    <w:unhideWhenUsed/>
    <w:uiPriority w:val="99"/>
    <w:pPr>
      <w:spacing w:after="120"/>
      <w:ind w:left="2100" w:leftChars="1000"/>
      <w:contextualSpacing/>
    </w:pPr>
  </w:style>
  <w:style w:type="paragraph" w:styleId="58">
    <w:name w:val="Balloon Text"/>
    <w:basedOn w:val="1"/>
    <w:link w:val="365"/>
    <w:semiHidden/>
    <w:unhideWhenUsed/>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uiPriority w:val="99"/>
    <w:pPr>
      <w:ind w:left="100" w:leftChars="2100"/>
    </w:pPr>
  </w:style>
  <w:style w:type="paragraph" w:styleId="63">
    <w:name w:val="List Continue 4"/>
    <w:basedOn w:val="1"/>
    <w:semiHidden/>
    <w:unhideWhenUsed/>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uiPriority w:val="99"/>
    <w:pPr>
      <w:ind w:left="200" w:hanging="200" w:hangingChars="200"/>
      <w:contextualSpacing/>
    </w:pPr>
  </w:style>
  <w:style w:type="paragraph" w:styleId="69">
    <w:name w:val="footnote text"/>
    <w:basedOn w:val="1"/>
    <w:semiHidden/>
    <w:uiPriority w:val="0"/>
    <w:pPr>
      <w:snapToGrid w:val="0"/>
      <w:ind w:left="400" w:leftChars="200" w:hanging="200" w:hangingChars="200"/>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uiPriority w:val="99"/>
    <w:pPr>
      <w:spacing w:after="120"/>
      <w:ind w:left="420" w:leftChars="200"/>
    </w:pPr>
    <w:rPr>
      <w:sz w:val="16"/>
      <w:szCs w:val="16"/>
    </w:rPr>
  </w:style>
  <w:style w:type="paragraph" w:styleId="72">
    <w:name w:val="index 7"/>
    <w:basedOn w:val="1"/>
    <w:next w:val="1"/>
    <w:semiHidden/>
    <w:unhideWhenUsed/>
    <w:uiPriority w:val="99"/>
    <w:pPr>
      <w:ind w:left="1200" w:leftChars="1200"/>
    </w:pPr>
  </w:style>
  <w:style w:type="paragraph" w:styleId="73">
    <w:name w:val="index 9"/>
    <w:basedOn w:val="1"/>
    <w:next w:val="1"/>
    <w:semiHidden/>
    <w:unhideWhenUsed/>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7"/>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7"/>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2"/>
      </w:numPr>
      <w:wordWrap w:val="0"/>
      <w:overflowPunct w:val="0"/>
      <w:spacing w:before="50" w:beforeLines="50" w:after="50" w:afterLines="50"/>
      <w:textAlignment w:val="baseline"/>
      <w:outlineLvl w:val="7"/>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outlineLvl w:val="9"/>
    </w:pPr>
  </w:style>
  <w:style w:type="paragraph" w:customStyle="1" w:styleId="319">
    <w:name w:val="术语定义三级条标题"/>
    <w:basedOn w:val="290"/>
    <w:next w:val="258"/>
    <w:qFormat/>
    <w:uiPriority w:val="0"/>
    <w:pPr>
      <w:spacing w:before="0" w:beforeLines="0" w:after="0" w:afterLines="0"/>
      <w:outlineLvl w:val="9"/>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outlineLvl w:val="9"/>
    </w:pPr>
  </w:style>
  <w:style w:type="paragraph" w:customStyle="1" w:styleId="322">
    <w:name w:val="术语定义五级条标题"/>
    <w:basedOn w:val="300"/>
    <w:next w:val="258"/>
    <w:qFormat/>
    <w:uiPriority w:val="0"/>
    <w:pPr>
      <w:spacing w:before="0" w:beforeLines="0" w:after="0" w:afterLines="0"/>
      <w:outlineLvl w:val="9"/>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jc w:val="both"/>
      <w:outlineLvl w:val="9"/>
    </w:pPr>
    <w:rPr>
      <w:rFonts w:asciiTheme="majorEastAsia" w:eastAsiaTheme="majorEastAsia"/>
    </w:rPr>
  </w:style>
  <w:style w:type="paragraph" w:customStyle="1" w:styleId="327">
    <w:name w:val="三级无标题条"/>
    <w:basedOn w:val="290"/>
    <w:qFormat/>
    <w:uiPriority w:val="0"/>
    <w:pPr>
      <w:spacing w:before="0" w:beforeLines="0" w:after="0" w:afterLines="0"/>
      <w:jc w:val="both"/>
      <w:outlineLvl w:val="9"/>
    </w:pPr>
    <w:rPr>
      <w:rFonts w:asciiTheme="majorEastAsia" w:eastAsiaTheme="majorEastAsia"/>
    </w:rPr>
  </w:style>
  <w:style w:type="paragraph" w:customStyle="1" w:styleId="328">
    <w:name w:val="四级无标题条"/>
    <w:basedOn w:val="295"/>
    <w:qFormat/>
    <w:uiPriority w:val="0"/>
    <w:pPr>
      <w:spacing w:before="0" w:beforeLines="0" w:after="0" w:afterLines="0"/>
      <w:jc w:val="both"/>
      <w:outlineLvl w:val="9"/>
    </w:pPr>
    <w:rPr>
      <w:rFonts w:asciiTheme="majorEastAsia" w:eastAsiaTheme="majorEastAsia"/>
    </w:rPr>
  </w:style>
  <w:style w:type="paragraph" w:customStyle="1" w:styleId="329">
    <w:name w:val="五级无标题条"/>
    <w:basedOn w:val="300"/>
    <w:qFormat/>
    <w:uiPriority w:val="0"/>
    <w:pPr>
      <w:spacing w:before="0" w:beforeLines="0" w:after="0" w:afterLines="0"/>
      <w:jc w:val="both"/>
      <w:outlineLvl w:val="9"/>
    </w:pPr>
    <w:rPr>
      <w:rFonts w:asciiTheme="majorEastAsia" w:eastAsiaTheme="majorEastAsia"/>
    </w:rPr>
  </w:style>
  <w:style w:type="paragraph" w:customStyle="1" w:styleId="330">
    <w:name w:val="一级无标题条"/>
    <w:basedOn w:val="260"/>
    <w:qFormat/>
    <w:uiPriority w:val="0"/>
    <w:pPr>
      <w:spacing w:before="0" w:beforeLines="0" w:after="0" w:afterLines="0"/>
      <w:jc w:val="both"/>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character" w:customStyle="1" w:styleId="337">
    <w:name w:val="标准称谓DB Char"/>
    <w:basedOn w:val="231"/>
    <w:link w:val="336"/>
    <w:qFormat/>
    <w:uiPriority w:val="0"/>
    <w:rPr>
      <w:rFonts w:ascii="Britannic Bold" w:hAnsi="Britannic Bold" w:eastAsia="黑体"/>
      <w:bCs/>
      <w:w w:val="135"/>
      <w:sz w:val="44"/>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Times New Roman" w:hAnsi="Times New Roman" w:eastAsia="黑体" w:cs="Times New Roman"/>
      <w:bCs/>
      <w:w w:val="135"/>
      <w:sz w:val="48"/>
      <w:lang w:val="en-US" w:eastAsia="zh-CN" w:bidi="ar-SA"/>
    </w:rPr>
  </w:style>
  <w:style w:type="character" w:customStyle="1" w:styleId="339">
    <w:name w:val="标准称谓QB Char"/>
    <w:basedOn w:val="231"/>
    <w:link w:val="338"/>
    <w:qFormat/>
    <w:uiPriority w:val="0"/>
    <w:rPr>
      <w:rFonts w:eastAsia="黑体"/>
      <w:bCs/>
      <w:w w:val="135"/>
      <w:sz w:val="48"/>
    </w:rPr>
  </w:style>
  <w:style w:type="paragraph" w:customStyle="1" w:styleId="340">
    <w:name w:val="发布部门H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Britannic Bold"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textAlignment w:val="center"/>
    </w:pPr>
    <w:rPr>
      <w:rFonts w:ascii="宋体"/>
      <w:szCs w:val="20"/>
    </w:rPr>
  </w:style>
  <w:style w:type="paragraph" w:customStyle="1" w:styleId="351">
    <w:name w:val="TOC Heading"/>
    <w:basedOn w:val="3"/>
    <w:next w:val="1"/>
    <w:semiHidden/>
    <w:unhideWhenUsed/>
    <w:qFormat/>
    <w:uiPriority w:val="39"/>
    <w:pPr>
      <w:outlineLvl w:val="9"/>
    </w:pPr>
  </w:style>
  <w:style w:type="character" w:customStyle="1" w:styleId="352">
    <w:name w:val="Subtle Reference"/>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Subtle Emphasis"/>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2"/>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Intense Reference"/>
    <w:basedOn w:val="231"/>
    <w:qFormat/>
    <w:uiPriority w:val="32"/>
    <w:rPr>
      <w:b/>
      <w:bCs/>
      <w:smallCaps/>
      <w:color w:val="5B9BD5" w:themeColor="accent1"/>
      <w:spacing w:val="5"/>
      <w14:textFill>
        <w14:solidFill>
          <w14:schemeClr w14:val="accent1"/>
        </w14:solidFill>
      </w14:textFill>
    </w:rPr>
  </w:style>
  <w:style w:type="character" w:customStyle="1" w:styleId="362">
    <w:name w:val="Intense Emphasis"/>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uiPriority w:val="99"/>
    <w:rPr>
      <w:b/>
      <w:bCs/>
      <w:kern w:val="2"/>
      <w:sz w:val="21"/>
      <w:szCs w:val="24"/>
    </w:rPr>
  </w:style>
  <w:style w:type="character" w:customStyle="1" w:styleId="368">
    <w:name w:val="签名 字符"/>
    <w:basedOn w:val="231"/>
    <w:link w:val="62"/>
    <w:semiHidden/>
    <w:uiPriority w:val="99"/>
    <w:rPr>
      <w:kern w:val="2"/>
      <w:sz w:val="21"/>
      <w:szCs w:val="24"/>
    </w:rPr>
  </w:style>
  <w:style w:type="table" w:customStyle="1" w:styleId="369">
    <w:name w:val="List Table 1 Light"/>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List Table 1 Light Accent 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List Table 1 Light Accent 2"/>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List Table 1 Light Accent 3"/>
    <w:basedOn w:val="88"/>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List Table 1 Light Accent 4"/>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List Table 1 Light Accent 5"/>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List Table 1 Light Accent 6"/>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List Table 2"/>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List Table 2 Accent 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List Table 2 Accent 2"/>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List Table 2 Accent 3"/>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List Table 2 Accent 4"/>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List Table 2 Accent 5"/>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List Table 2 Accent 6"/>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List Table 3"/>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List Table 3 Accent 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List Table 3 Accent 2"/>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List Table 3 Accent 3"/>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List Table 3 Accent 4"/>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List Table 3 Accent 5"/>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List Table 3 Accent 6"/>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List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List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List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List Table 4 Accent 3"/>
    <w:basedOn w:val="88"/>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List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List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List Table 4 Accent 6"/>
    <w:basedOn w:val="88"/>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List Table 5 Dark"/>
    <w:basedOn w:val="88"/>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List Table 5 Dark Accent 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List Table 5 Dark Accent 2"/>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3"/>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4"/>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5"/>
    <w:basedOn w:val="88"/>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6"/>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6 Colorful"/>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List Table 6 Colorful Accent 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List Table 6 Colorful Accent 2"/>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List Table 6 Colorful Accent 3"/>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List Table 6 Colorful Accent 4"/>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List Table 6 Colorful Accent 5"/>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List Table 6 Colorful Accent 6"/>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List Table 7 Colorful"/>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List Table 7 Colorful Accent 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List Table 7 Colorful Accent 2"/>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3"/>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4"/>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5"/>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6"/>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Book Title"/>
    <w:basedOn w:val="231"/>
    <w:qFormat/>
    <w:uiPriority w:val="33"/>
    <w:rPr>
      <w:b/>
      <w:bCs/>
      <w:i/>
      <w:iCs/>
      <w:spacing w:val="5"/>
    </w:rPr>
  </w:style>
  <w:style w:type="paragraph" w:customStyle="1" w:styleId="420">
    <w:name w:val="Bibliography"/>
    <w:basedOn w:val="1"/>
    <w:next w:val="1"/>
    <w:semiHidden/>
    <w:unhideWhenUsed/>
    <w:qFormat/>
    <w:uiPriority w:val="37"/>
  </w:style>
  <w:style w:type="table" w:customStyle="1" w:styleId="421">
    <w:name w:val="Grid Table 1 Light"/>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Grid Table 1 Light Accent 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Grid Table 1 Light Accent 2"/>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Grid Table 1 Light Accent 3"/>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Grid Table 1 Light Accent 4"/>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Grid Table 1 Light Accent 5"/>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Grid Table 1 Light Accent 6"/>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Grid Table 2"/>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Grid Table 2 Accent 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Grid Table 2 Accent 2"/>
    <w:basedOn w:val="88"/>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Grid Table 2 Accent 3"/>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Grid Table 2 Accent 4"/>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Grid Table 2 Accent 5"/>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Grid Table 2 Accent 6"/>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Grid Table 3"/>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Grid Table 3 Accent 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Grid Table 3 Accent 2"/>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Grid Table 3 Accent 3"/>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Grid Table 3 Accent 4"/>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Grid Table 3 Accent 5"/>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Grid Table 3 Accent 6"/>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Grid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Grid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Grid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Grid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Grid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Grid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Grid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Grid Table 5 Dark"/>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Grid Table 5 Dark Accent 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Grid Table 5 Dark Accent 2"/>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Grid Table 5 Dark Accent 3"/>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Grid Table 5 Dark Accent 4"/>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Grid Table 5 Dark Accent 5"/>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Grid Table 5 Dark Accent 6"/>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Grid Table 6 Colorful"/>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Grid Table 6 Colorful Accent 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Grid Table 6 Colorful Accent 2"/>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Grid Table 6 Colorful Accent 3"/>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Grid Table 6 Colorful Accent 4"/>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Grid Table 6 Colorful Accent 5"/>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Grid Table 6 Colorful Accent 6"/>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Grid Table 7 Colorful"/>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Grid Table 7 Colorful Accent 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Grid Table 7 Colorful Accent 2"/>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Grid Table 7 Colorful Accent 3"/>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Grid Table 7 Colorful Accent 4"/>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Grid Table 7 Colorful Accent 5"/>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Grid Table 7 Colorful Accent 6"/>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Grid Table Light"/>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Plain Table 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Plain Table 2"/>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Plain Table 3"/>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Plain Table 4"/>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Plain Table 5"/>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outlineLvl w:val="9"/>
    </w:pPr>
    <w:rPr>
      <w:rFonts w:asciiTheme="majorEastAsia" w:eastAsiaTheme="majorEastAsia"/>
    </w:rPr>
  </w:style>
  <w:style w:type="paragraph" w:customStyle="1" w:styleId="492">
    <w:name w:val="附录一级无标题条"/>
    <w:basedOn w:val="277"/>
    <w:qFormat/>
    <w:uiPriority w:val="0"/>
    <w:pPr>
      <w:spacing w:before="0" w:beforeLines="0" w:after="0" w:afterLines="0"/>
      <w:outlineLvl w:val="9"/>
    </w:pPr>
    <w:rPr>
      <w:rFonts w:asciiTheme="majorEastAsia" w:eastAsiaTheme="majorEastAsia"/>
    </w:rPr>
  </w:style>
  <w:style w:type="paragraph" w:customStyle="1" w:styleId="493">
    <w:name w:val="附录二级无标题条"/>
    <w:basedOn w:val="278"/>
    <w:qFormat/>
    <w:uiPriority w:val="0"/>
    <w:pPr>
      <w:spacing w:before="0" w:beforeLines="0" w:after="0" w:afterLines="0"/>
      <w:outlineLvl w:val="9"/>
    </w:pPr>
    <w:rPr>
      <w:rFonts w:asciiTheme="majorEastAsia" w:eastAsiaTheme="majorEastAsia"/>
    </w:rPr>
  </w:style>
  <w:style w:type="paragraph" w:customStyle="1" w:styleId="494">
    <w:name w:val="附录三级无标题条"/>
    <w:basedOn w:val="279"/>
    <w:qFormat/>
    <w:uiPriority w:val="0"/>
    <w:pPr>
      <w:spacing w:before="0" w:beforeLines="0" w:after="0" w:afterLines="0"/>
      <w:outlineLvl w:val="9"/>
    </w:pPr>
    <w:rPr>
      <w:rFonts w:asciiTheme="majorEastAsia" w:eastAsiaTheme="majorEastAsia"/>
    </w:rPr>
  </w:style>
  <w:style w:type="paragraph" w:customStyle="1" w:styleId="495">
    <w:name w:val="附录四级无标题条"/>
    <w:basedOn w:val="280"/>
    <w:qFormat/>
    <w:uiPriority w:val="0"/>
    <w:pPr>
      <w:spacing w:before="0" w:beforeLines="0" w:after="0" w:afterLines="0"/>
      <w:outlineLvl w:val="9"/>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spacing w:line="0" w:lineRule="atLeast"/>
      <w:jc w:val="center"/>
    </w:pPr>
    <w:rPr>
      <w:rFonts w:ascii="Arial Black" w:hAnsi="Arial Black" w:eastAsia="黑体"/>
      <w:bCs/>
      <w:w w:val="135"/>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spacing w:before="50" w:beforeLines="50" w:after="50" w:afterLines="50"/>
    </w:pPr>
    <w:rPr>
      <w:rFonts w:ascii="黑体" w:eastAsia="黑体"/>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spacing w:before="50" w:beforeLines="50" w:after="50" w:afterLines="50"/>
    </w:pPr>
    <w:rPr>
      <w:rFonts w:ascii="黑体" w:eastAsia="黑体"/>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spacing w:before="50" w:beforeLines="50" w:after="50" w:afterLines="50"/>
    </w:pPr>
    <w:rPr>
      <w:rFonts w:ascii="黑体" w:eastAsia="黑体"/>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spacing w:before="50" w:beforeLines="50" w:after="50" w:afterLines="50"/>
    </w:pPr>
    <w:rPr>
      <w:rFonts w:ascii="黑体" w:eastAsia="黑体"/>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spacing w:before="50" w:beforeLines="50" w:after="50" w:afterLines="50"/>
    </w:pPr>
    <w:rPr>
      <w:rFonts w:ascii="黑体" w:eastAsia="黑体"/>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前言标题"/>
    <w:next w:val="1"/>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22">
    <w:name w:val="列项·（二级）"/>
    <w:basedOn w:val="325"/>
    <w:qFormat/>
    <w:uiPriority w:val="0"/>
    <w:pPr>
      <w:ind w:left="1260" w:leftChars="400" w:hanging="420"/>
    </w:pPr>
  </w:style>
  <w:style w:type="paragraph" w:customStyle="1" w:styleId="523">
    <w:name w:val="列项——（二级）"/>
    <w:basedOn w:val="285"/>
    <w:qFormat/>
    <w:uiPriority w:val="0"/>
    <w:pPr>
      <w:ind w:left="1260" w:leftChars="400" w:hanging="200" w:hangingChars="200"/>
    </w:pPr>
  </w:style>
  <w:style w:type="paragraph" w:customStyle="1" w:styleId="524">
    <w:name w:val="参考文献编号"/>
    <w:basedOn w:val="258"/>
    <w:qFormat/>
    <w:uiPriority w:val="0"/>
    <w:pPr>
      <w:numPr>
        <w:ilvl w:val="0"/>
        <w:numId w:val="29"/>
      </w:numPr>
      <w:ind w:firstLine="420"/>
    </w:pPr>
  </w:style>
  <w:style w:type="paragraph" w:customStyle="1" w:styleId="525">
    <w:name w:val="表格正文"/>
    <w:basedOn w:val="1"/>
    <w:qFormat/>
    <w:uiPriority w:val="0"/>
    <w:rPr>
      <w:rFonts w:ascii="宋体"/>
      <w:sz w:val="18"/>
    </w:rPr>
  </w:style>
  <w:style w:type="paragraph" w:customStyle="1" w:styleId="526">
    <w:name w:val="表格段"/>
    <w:basedOn w:val="258"/>
    <w:qFormat/>
    <w:uiPriority w:val="0"/>
    <w:pPr>
      <w:ind w:firstLine="420"/>
    </w:pPr>
    <w:rPr>
      <w:sz w:val="18"/>
    </w:rPr>
  </w:style>
  <w:style w:type="paragraph" w:customStyle="1" w:styleId="527">
    <w:name w:val="表格脚注"/>
    <w:basedOn w:val="525"/>
    <w:next w:val="525"/>
    <w:qFormat/>
    <w:uiPriority w:val="0"/>
    <w:pPr>
      <w:numPr>
        <w:ilvl w:val="0"/>
        <w:numId w:val="30"/>
      </w:numPr>
      <w:adjustRightInd w:val="0"/>
    </w:pPr>
    <w:rPr>
      <w:rFonts w:hAnsi="宋体"/>
      <w:szCs w:val="21"/>
    </w:rPr>
  </w:style>
  <w:style w:type="paragraph" w:customStyle="1" w:styleId="528">
    <w:name w:val="列表段落1"/>
    <w:basedOn w:val="1"/>
    <w:qFormat/>
    <w:uiPriority w:val="0"/>
    <w:pPr>
      <w:spacing w:before="91"/>
      <w:ind w:left="368" w:hanging="211"/>
    </w:pPr>
    <w:rPr>
      <w:rFonts w:ascii="宋体" w:hAnsi="宋体" w:cs="宋体"/>
    </w:rPr>
  </w:style>
  <w:style w:type="paragraph" w:customStyle="1" w:styleId="529">
    <w:name w:val="Table Paragraph"/>
    <w:basedOn w:val="1"/>
    <w:qFormat/>
    <w:uiPriority w:val="0"/>
  </w:style>
  <w:style w:type="paragraph" w:customStyle="1" w:styleId="530">
    <w:name w:val="正文1"/>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1005\AppData\Roaming\&#26631;&#20934;&#32534;&#20889;&#27169;&#26495;\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9C8912EDF7243498EA8254EF613C05F"/>
        <w:style w:val=""/>
        <w:category>
          <w:name w:val="常规"/>
          <w:gallery w:val="placeholder"/>
        </w:category>
        <w:types>
          <w:type w:val="bbPlcHdr"/>
        </w:types>
        <w:behaviors>
          <w:behavior w:val="content"/>
        </w:behaviors>
        <w:description w:val=""/>
        <w:guid w:val="{51A5276C-F7B8-4EFC-B16E-1839FE82CFF6}"/>
      </w:docPartPr>
      <w:docPartBody>
        <w:p>
          <w:pPr>
            <w:pStyle w:val="5"/>
          </w:pPr>
          <w:r>
            <w:rPr>
              <w:rStyle w:val="4"/>
              <w:rFonts w:hint="eastAsia"/>
            </w:rPr>
            <w:t>选择一项。</w:t>
          </w:r>
        </w:p>
      </w:docPartBody>
    </w:docPart>
    <w:docPart>
      <w:docPartPr>
        <w:name w:val="{e0408ce7-4a16-441b-bece-8ffe3a4cd3f7}"/>
        <w:style w:val=""/>
        <w:category>
          <w:name w:val="常规"/>
          <w:gallery w:val="placeholder"/>
        </w:category>
        <w:types>
          <w:type w:val="bbPlcHdr"/>
        </w:types>
        <w:behaviors>
          <w:behavior w:val="content"/>
        </w:behaviors>
        <w:description w:val=""/>
        <w:guid w:val="{e0408ce7-4a16-441b-bece-8ffe3a4cd3f7}"/>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E59"/>
    <w:rsid w:val="0065392B"/>
    <w:rsid w:val="00A55C42"/>
    <w:rsid w:val="00B60142"/>
    <w:rsid w:val="00F06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9C8912EDF7243498EA8254EF613C05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6431529C97B4C3C842BD8C15542AD4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2B9DCD-AAE1-416F-87EB-78AB9E6BB8D9}">
  <ds:schemaRefs/>
</ds:datastoreItem>
</file>

<file path=docProps/app.xml><?xml version="1.0" encoding="utf-8"?>
<Properties xmlns="http://schemas.openxmlformats.org/officeDocument/2006/extended-properties" xmlns:vt="http://schemas.openxmlformats.org/officeDocument/2006/docPropsVTypes">
  <Template>bzbx20.dotx</Template>
  <Company>Microsoft</Company>
  <Pages>11</Pages>
  <Words>2240</Words>
  <Characters>3533</Characters>
  <Lines>43</Lines>
  <Paragraphs>12</Paragraphs>
  <TotalTime>8</TotalTime>
  <ScaleCrop>false</ScaleCrop>
  <LinksUpToDate>false</LinksUpToDate>
  <CharactersWithSpaces>3758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2022-07-13T05:15:00Z</dcterms:created>
  <dc:creator>Wei Zhang</dc:creator>
  <cp:lastModifiedBy>ZHANG</cp:lastModifiedBy>
  <cp:lastPrinted>2411-12-31T16:00:00Z</cp:lastPrinted>
  <dcterms:modified xsi:type="dcterms:W3CDTF">2022-08-01T08:16:21Z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中华人民共和国机械行业标准</vt:lpwstr>
  </property>
  <property fmtid="{D5CDD505-2E9C-101B-9397-08002B2CF9AE}" pid="9" name="BZBH">
    <vt:lpwstr>JB/T XXXX－XXXX</vt:lpwstr>
  </property>
  <property fmtid="{D5CDD505-2E9C-101B-9397-08002B2CF9AE}" pid="10" name="TDBH">
    <vt:lpwstr>代替 JB/T 7682－1995</vt:lpwstr>
  </property>
  <property fmtid="{D5CDD505-2E9C-101B-9397-08002B2CF9AE}" pid="11" name="BZMC">
    <vt:lpwstr>蛇形弹簧安全联轴器</vt:lpwstr>
  </property>
  <property fmtid="{D5CDD505-2E9C-101B-9397-08002B2CF9AE}" pid="12" name="YWMC">
    <vt:lpwstr>Steelflex safety coupling</vt:lpwstr>
  </property>
  <property fmtid="{D5CDD505-2E9C-101B-9397-08002B2CF9AE}" pid="13" name="CBCD">
    <vt:lpwstr>（与国际标准一致性程度的标识）</vt:lpwstr>
  </property>
  <property fmtid="{D5CDD505-2E9C-101B-9397-08002B2CF9AE}" pid="14" name="WGLB">
    <vt:lpwstr>（不设文稿类别）</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JB</vt:lpwstr>
  </property>
  <property fmtid="{D5CDD505-2E9C-101B-9397-08002B2CF9AE}" pid="18" name="标准类型">
    <vt:lpwstr>HB</vt:lpwstr>
  </property>
  <property fmtid="{D5CDD505-2E9C-101B-9397-08002B2CF9AE}" pid="19" name="FBDW">
    <vt:lpwstr>中华人民共和国机械工业部</vt:lpwstr>
  </property>
  <property fmtid="{D5CDD505-2E9C-101B-9397-08002B2CF9AE}" pid="20" name="IMAGE">
    <vt:lpwstr/>
  </property>
  <property fmtid="{D5CDD505-2E9C-101B-9397-08002B2CF9AE}" pid="21" name="KSOProductBuildVer">
    <vt:lpwstr>2052-11.1.0.11875</vt:lpwstr>
  </property>
  <property fmtid="{D5CDD505-2E9C-101B-9397-08002B2CF9AE}" pid="22" name="ICV">
    <vt:lpwstr>307706C08C72454AA2EF5A5E8F9EA425</vt:lpwstr>
  </property>
</Properties>
</file>